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EEAA2E" w14:textId="7A12512A" w:rsidR="007166CE" w:rsidRDefault="001E2ED7" w:rsidP="00067761">
      <w:pPr>
        <w:pStyle w:val="berschrift1"/>
        <w:rPr>
          <w:b w:val="0"/>
          <w:bCs w:val="0"/>
          <w:sz w:val="32"/>
          <w:szCs w:val="32"/>
        </w:rPr>
      </w:pPr>
      <w:r>
        <w:rPr>
          <w:b w:val="0"/>
          <w:bCs w:val="0"/>
          <w:noProof/>
          <w:sz w:val="32"/>
          <w:szCs w:val="32"/>
        </w:rPr>
        <w:drawing>
          <wp:inline distT="0" distB="0" distL="0" distR="0" wp14:anchorId="2BC0B9CF" wp14:editId="7BF3137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03753D" w14:textId="77777777" w:rsidR="007166CE" w:rsidRDefault="007166CE" w:rsidP="007166CE">
      <w:pPr>
        <w:pStyle w:val="berschrift1"/>
      </w:pPr>
      <w:r>
        <w:br w:type="page"/>
      </w:r>
      <w:r>
        <w:lastRenderedPageBreak/>
        <w:t>Vorwort</w:t>
      </w:r>
    </w:p>
    <w:p w14:paraId="41B5666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7271F17" w14:textId="77777777" w:rsidR="007E1779" w:rsidRDefault="008D7463" w:rsidP="007166CE">
      <w:r>
        <w:t xml:space="preserve">Dieses Jahr hat uns allen eine Menge abverlangt – doch Gott hat uns hindurchgetragen. </w:t>
      </w:r>
    </w:p>
    <w:p w14:paraId="62E097B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D29F417" w14:textId="77777777" w:rsidR="007E1779" w:rsidRDefault="007E1779" w:rsidP="007166CE">
      <w:r>
        <w:t>Vielleicht hat aber auch der eine oder die andere Lust, mitzumachen und neue Bücher zu erstellen – sprecht mich einfach an.</w:t>
      </w:r>
    </w:p>
    <w:p w14:paraId="2D860CAB" w14:textId="77777777" w:rsidR="007166CE" w:rsidRDefault="007166CE" w:rsidP="007166CE">
      <w:r>
        <w:t>Euch allen wünsche ich Gottes reichen Segen und dass Ihr für Euch interessante Texte hier findet. Für Anregungen bin ich immer dankbar.</w:t>
      </w:r>
    </w:p>
    <w:p w14:paraId="0AA0CEB2" w14:textId="77777777" w:rsidR="007166CE" w:rsidRDefault="007166CE" w:rsidP="007166CE">
      <w:r>
        <w:t>Gruß &amp; Segen,</w:t>
      </w:r>
    </w:p>
    <w:p w14:paraId="56263C95" w14:textId="77777777" w:rsidR="007166CE" w:rsidRDefault="007166CE" w:rsidP="007166CE">
      <w:r>
        <w:t>Andreas</w:t>
      </w:r>
    </w:p>
    <w:p w14:paraId="13EF09A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462EA3D" w14:textId="77777777" w:rsidR="00067761" w:rsidRDefault="00067761" w:rsidP="00067761">
      <w:pPr>
        <w:pStyle w:val="berschrift1"/>
        <w:rPr>
          <w:sz w:val="48"/>
        </w:rPr>
      </w:pPr>
      <w:proofErr w:type="spellStart"/>
      <w:r>
        <w:t>Schihelius</w:t>
      </w:r>
      <w:proofErr w:type="spellEnd"/>
      <w:r>
        <w:t xml:space="preserve">, Johannes - </w:t>
      </w:r>
      <w:proofErr w:type="spellStart"/>
      <w:r>
        <w:t>Historia</w:t>
      </w:r>
      <w:proofErr w:type="spellEnd"/>
      <w:r>
        <w:t xml:space="preserve"> des Lebens / Leidens und Sterbens/ auch herrlicher </w:t>
      </w:r>
      <w:proofErr w:type="spellStart"/>
      <w:r>
        <w:t>Aufferstehung</w:t>
      </w:r>
      <w:proofErr w:type="spellEnd"/>
      <w:r>
        <w:t xml:space="preserve"> und </w:t>
      </w:r>
      <w:proofErr w:type="spellStart"/>
      <w:r>
        <w:t>Himelfardt</w:t>
      </w:r>
      <w:proofErr w:type="spellEnd"/>
      <w:r>
        <w:t xml:space="preserve"> unsers Herrn </w:t>
      </w:r>
      <w:proofErr w:type="spellStart"/>
      <w:r>
        <w:t>Jhesu</w:t>
      </w:r>
      <w:proofErr w:type="spellEnd"/>
      <w:r>
        <w:t xml:space="preserve"> Christi / </w:t>
      </w:r>
      <w:proofErr w:type="spellStart"/>
      <w:r>
        <w:t>auß</w:t>
      </w:r>
      <w:proofErr w:type="spellEnd"/>
      <w:r>
        <w:t xml:space="preserve"> den vier </w:t>
      </w:r>
      <w:proofErr w:type="spellStart"/>
      <w:r>
        <w:t>Euangelisten</w:t>
      </w:r>
      <w:proofErr w:type="spellEnd"/>
      <w:r>
        <w:t xml:space="preserve"> / Reimen weiß gestellet/</w:t>
      </w:r>
    </w:p>
    <w:p w14:paraId="21C0F3B7" w14:textId="77777777" w:rsidR="00067761" w:rsidRDefault="00067761" w:rsidP="00067761">
      <w:pPr>
        <w:pStyle w:val="StandardWeb"/>
      </w:pPr>
      <w:r>
        <w:t xml:space="preserve">Dem Edlen und </w:t>
      </w:r>
      <w:proofErr w:type="spellStart"/>
      <w:r>
        <w:t>Vhesten</w:t>
      </w:r>
      <w:proofErr w:type="spellEnd"/>
      <w:r>
        <w:t xml:space="preserve"> / Georg Fischer / </w:t>
      </w:r>
      <w:proofErr w:type="spellStart"/>
      <w:r>
        <w:t>Wolffssteinischem</w:t>
      </w:r>
      <w:proofErr w:type="spellEnd"/>
      <w:r>
        <w:t xml:space="preserve"> Pfleger zu Bierbaum / Meinem </w:t>
      </w:r>
      <w:proofErr w:type="spellStart"/>
      <w:r>
        <w:t>göstigen</w:t>
      </w:r>
      <w:proofErr w:type="spellEnd"/>
      <w:r>
        <w:t xml:space="preserve"> </w:t>
      </w:r>
      <w:proofErr w:type="spellStart"/>
      <w:r>
        <w:t>Junckherrn</w:t>
      </w:r>
      <w:proofErr w:type="spellEnd"/>
      <w:r>
        <w:t xml:space="preserve">. </w:t>
      </w:r>
    </w:p>
    <w:p w14:paraId="025266E3" w14:textId="77777777" w:rsidR="00067761" w:rsidRDefault="00067761" w:rsidP="00067761">
      <w:pPr>
        <w:pStyle w:val="StandardWeb"/>
      </w:pPr>
      <w:r>
        <w:rPr>
          <w:rStyle w:val="Fett"/>
          <w:rFonts w:eastAsiaTheme="majorEastAsia"/>
        </w:rPr>
        <w:t xml:space="preserve">Durch </w:t>
      </w:r>
      <w:proofErr w:type="spellStart"/>
      <w:r>
        <w:rPr>
          <w:rStyle w:val="Fett"/>
          <w:rFonts w:eastAsiaTheme="majorEastAsia"/>
        </w:rPr>
        <w:t>Johannem</w:t>
      </w:r>
      <w:proofErr w:type="spellEnd"/>
      <w:r>
        <w:rPr>
          <w:rStyle w:val="Fett"/>
          <w:rFonts w:eastAsiaTheme="majorEastAsia"/>
        </w:rPr>
        <w:t xml:space="preserve"> Schihelium.</w:t>
      </w:r>
      <w:r>
        <w:t xml:space="preserve"> </w:t>
      </w:r>
    </w:p>
    <w:p w14:paraId="2E41B6CE" w14:textId="77777777" w:rsidR="00067761" w:rsidRDefault="00067761" w:rsidP="00067761">
      <w:pPr>
        <w:pStyle w:val="StandardWeb"/>
      </w:pPr>
      <w:r>
        <w:t xml:space="preserve">Zu Maria der </w:t>
      </w:r>
      <w:proofErr w:type="spellStart"/>
      <w:r>
        <w:t>Jungfraw</w:t>
      </w:r>
      <w:proofErr w:type="spellEnd"/>
      <w:r>
        <w:t xml:space="preserve"> zart/</w:t>
      </w:r>
      <w:r>
        <w:br/>
        <w:t xml:space="preserve">Gottes Engel gesendet </w:t>
      </w:r>
      <w:proofErr w:type="spellStart"/>
      <w:r>
        <w:t>wardt</w:t>
      </w:r>
      <w:proofErr w:type="spellEnd"/>
      <w:r>
        <w:t>/</w:t>
      </w:r>
      <w:r>
        <w:br/>
        <w:t xml:space="preserve">Der ihr verkündet </w:t>
      </w:r>
      <w:proofErr w:type="spellStart"/>
      <w:r>
        <w:t>frölich</w:t>
      </w:r>
      <w:proofErr w:type="spellEnd"/>
      <w:r>
        <w:t xml:space="preserve"> Meer/</w:t>
      </w:r>
      <w:r>
        <w:br/>
        <w:t>Das sie mit ein Sohn schwanger wer.</w:t>
      </w:r>
      <w:r>
        <w:br/>
        <w:t xml:space="preserve">Geboren </w:t>
      </w:r>
      <w:proofErr w:type="spellStart"/>
      <w:r>
        <w:t>wurd</w:t>
      </w:r>
      <w:proofErr w:type="spellEnd"/>
      <w:r>
        <w:t xml:space="preserve"> das </w:t>
      </w:r>
      <w:proofErr w:type="spellStart"/>
      <w:r>
        <w:t>Jhesulein</w:t>
      </w:r>
      <w:proofErr w:type="spellEnd"/>
      <w:r>
        <w:br/>
        <w:t>Von Maria der Jungfrau rein/</w:t>
      </w:r>
      <w:r>
        <w:br/>
        <w:t xml:space="preserve">Und </w:t>
      </w:r>
      <w:proofErr w:type="spellStart"/>
      <w:r>
        <w:t>wurdt</w:t>
      </w:r>
      <w:proofErr w:type="spellEnd"/>
      <w:r>
        <w:t xml:space="preserve"> ins </w:t>
      </w:r>
      <w:proofErr w:type="spellStart"/>
      <w:r>
        <w:t>Krippelein</w:t>
      </w:r>
      <w:proofErr w:type="spellEnd"/>
      <w:r>
        <w:t xml:space="preserve"> gelegt/</w:t>
      </w:r>
      <w:r>
        <w:br/>
        <w:t xml:space="preserve">Welches der </w:t>
      </w:r>
      <w:proofErr w:type="spellStart"/>
      <w:r>
        <w:t>gantzen</w:t>
      </w:r>
      <w:proofErr w:type="spellEnd"/>
      <w:r>
        <w:t xml:space="preserve"> Welt Sünd </w:t>
      </w:r>
      <w:proofErr w:type="spellStart"/>
      <w:r>
        <w:t>tregt</w:t>
      </w:r>
      <w:proofErr w:type="spellEnd"/>
      <w:r>
        <w:t>/</w:t>
      </w:r>
      <w:r>
        <w:br/>
        <w:t>Am achten Tag das Kindlein zart/</w:t>
      </w:r>
      <w:r>
        <w:br/>
        <w:t xml:space="preserve">Nach dem Gesetz beschnitten </w:t>
      </w:r>
      <w:proofErr w:type="spellStart"/>
      <w:r>
        <w:t>wardt</w:t>
      </w:r>
      <w:proofErr w:type="spellEnd"/>
      <w:r>
        <w:t>/</w:t>
      </w:r>
      <w:r>
        <w:br/>
        <w:t xml:space="preserve">Sein </w:t>
      </w:r>
      <w:proofErr w:type="spellStart"/>
      <w:r>
        <w:t>heilges</w:t>
      </w:r>
      <w:proofErr w:type="spellEnd"/>
      <w:r>
        <w:t xml:space="preserve"> Blut da erst vergoß/</w:t>
      </w:r>
      <w:r>
        <w:br/>
        <w:t xml:space="preserve">Macht uns </w:t>
      </w:r>
      <w:proofErr w:type="spellStart"/>
      <w:r>
        <w:t>dardurch</w:t>
      </w:r>
      <w:proofErr w:type="spellEnd"/>
      <w:r>
        <w:t xml:space="preserve"> von Sünden </w:t>
      </w:r>
      <w:proofErr w:type="spellStart"/>
      <w:r>
        <w:t>loß</w:t>
      </w:r>
      <w:proofErr w:type="spellEnd"/>
      <w:r>
        <w:t>.</w:t>
      </w:r>
      <w:r>
        <w:br/>
        <w:t xml:space="preserve">Diß Kindleins Stern </w:t>
      </w:r>
      <w:proofErr w:type="spellStart"/>
      <w:r>
        <w:t>han</w:t>
      </w:r>
      <w:proofErr w:type="spellEnd"/>
      <w:r>
        <w:t xml:space="preserve"> </w:t>
      </w:r>
      <w:proofErr w:type="spellStart"/>
      <w:r>
        <w:t>erkandt</w:t>
      </w:r>
      <w:proofErr w:type="spellEnd"/>
      <w:r>
        <w:t>/</w:t>
      </w:r>
      <w:r>
        <w:br/>
        <w:t xml:space="preserve">Die </w:t>
      </w:r>
      <w:proofErr w:type="spellStart"/>
      <w:r>
        <w:t>Weysen</w:t>
      </w:r>
      <w:proofErr w:type="spellEnd"/>
      <w:r>
        <w:t xml:space="preserve"> </w:t>
      </w:r>
      <w:proofErr w:type="spellStart"/>
      <w:r>
        <w:t>auß</w:t>
      </w:r>
      <w:proofErr w:type="spellEnd"/>
      <w:r>
        <w:t xml:space="preserve"> dem </w:t>
      </w:r>
      <w:proofErr w:type="spellStart"/>
      <w:r>
        <w:t>Morgenlandt</w:t>
      </w:r>
      <w:proofErr w:type="spellEnd"/>
      <w:r>
        <w:t>/</w:t>
      </w:r>
      <w:r>
        <w:br/>
        <w:t xml:space="preserve">Kamen von </w:t>
      </w:r>
      <w:proofErr w:type="spellStart"/>
      <w:r>
        <w:t>ferren</w:t>
      </w:r>
      <w:proofErr w:type="spellEnd"/>
      <w:r>
        <w:t xml:space="preserve"> zu Ihm auch/</w:t>
      </w:r>
      <w:r>
        <w:br/>
      </w:r>
      <w:proofErr w:type="spellStart"/>
      <w:r>
        <w:t>Schenckten</w:t>
      </w:r>
      <w:proofErr w:type="spellEnd"/>
      <w:r>
        <w:t xml:space="preserve"> Gold/ Myrrhen und Weyrauch.</w:t>
      </w:r>
      <w:r>
        <w:br/>
        <w:t xml:space="preserve">Herodes </w:t>
      </w:r>
      <w:proofErr w:type="spellStart"/>
      <w:r>
        <w:t>wolt</w:t>
      </w:r>
      <w:proofErr w:type="spellEnd"/>
      <w:r>
        <w:t xml:space="preserve"> diß Kindelein</w:t>
      </w:r>
      <w:r>
        <w:br/>
        <w:t xml:space="preserve">Tödten / Aber es </w:t>
      </w:r>
      <w:proofErr w:type="spellStart"/>
      <w:r>
        <w:t>wolt</w:t>
      </w:r>
      <w:proofErr w:type="spellEnd"/>
      <w:r>
        <w:t xml:space="preserve"> nicht sein/</w:t>
      </w:r>
      <w:r>
        <w:br/>
      </w:r>
      <w:proofErr w:type="spellStart"/>
      <w:r>
        <w:t>Josepho</w:t>
      </w:r>
      <w:proofErr w:type="spellEnd"/>
      <w:r>
        <w:t xml:space="preserve"> durch eins Engels Rath/</w:t>
      </w:r>
      <w:r>
        <w:br/>
        <w:t xml:space="preserve">In Egypten geführet </w:t>
      </w:r>
      <w:proofErr w:type="spellStart"/>
      <w:r>
        <w:t>wardt</w:t>
      </w:r>
      <w:proofErr w:type="spellEnd"/>
      <w:r>
        <w:t>.</w:t>
      </w:r>
      <w:r>
        <w:br/>
        <w:t xml:space="preserve">Herodes viel Kindlein </w:t>
      </w:r>
      <w:proofErr w:type="spellStart"/>
      <w:r>
        <w:t>tödtn</w:t>
      </w:r>
      <w:proofErr w:type="spellEnd"/>
      <w:r>
        <w:t xml:space="preserve"> ließ/</w:t>
      </w:r>
      <w:r>
        <w:br/>
      </w:r>
      <w:proofErr w:type="spellStart"/>
      <w:r>
        <w:t>Meynt</w:t>
      </w:r>
      <w:proofErr w:type="spellEnd"/>
      <w:r>
        <w:t xml:space="preserve"> Christum mit zu treffen </w:t>
      </w:r>
      <w:proofErr w:type="spellStart"/>
      <w:r>
        <w:t>gwiß</w:t>
      </w:r>
      <w:proofErr w:type="spellEnd"/>
      <w:r>
        <w:t>/</w:t>
      </w:r>
      <w:r>
        <w:br/>
        <w:t>Aber diß Kind versorget war/</w:t>
      </w:r>
      <w:r>
        <w:br/>
        <w:t xml:space="preserve">Als nun Christus </w:t>
      </w:r>
      <w:proofErr w:type="spellStart"/>
      <w:r>
        <w:t>zwölff</w:t>
      </w:r>
      <w:proofErr w:type="spellEnd"/>
      <w:r>
        <w:t xml:space="preserve"> </w:t>
      </w:r>
      <w:proofErr w:type="spellStart"/>
      <w:r>
        <w:t>Jar</w:t>
      </w:r>
      <w:proofErr w:type="spellEnd"/>
      <w:r>
        <w:t xml:space="preserve"> alt war/</w:t>
      </w:r>
      <w:r>
        <w:br/>
        <w:t xml:space="preserve">Fand Er sich zu der </w:t>
      </w:r>
      <w:proofErr w:type="spellStart"/>
      <w:r>
        <w:t>Glerten</w:t>
      </w:r>
      <w:proofErr w:type="spellEnd"/>
      <w:r>
        <w:t xml:space="preserve"> Schar/</w:t>
      </w:r>
      <w:r>
        <w:br/>
        <w:t>Und disputiert mit ihnen frey/</w:t>
      </w:r>
      <w:r>
        <w:br/>
        <w:t xml:space="preserve">Vom </w:t>
      </w:r>
      <w:proofErr w:type="spellStart"/>
      <w:r>
        <w:t>Messia</w:t>
      </w:r>
      <w:proofErr w:type="spellEnd"/>
      <w:r>
        <w:t>/ das Er der sey.</w:t>
      </w:r>
      <w:r>
        <w:br/>
        <w:t xml:space="preserve">Ehe Christus sein </w:t>
      </w:r>
      <w:proofErr w:type="spellStart"/>
      <w:r>
        <w:t>Ampt</w:t>
      </w:r>
      <w:proofErr w:type="spellEnd"/>
      <w:r>
        <w:t xml:space="preserve"> </w:t>
      </w:r>
      <w:proofErr w:type="spellStart"/>
      <w:r>
        <w:t>sfehet</w:t>
      </w:r>
      <w:proofErr w:type="spellEnd"/>
      <w:r>
        <w:t xml:space="preserve"> an/</w:t>
      </w:r>
      <w:r>
        <w:br/>
      </w:r>
      <w:proofErr w:type="spellStart"/>
      <w:r>
        <w:t>Kompt</w:t>
      </w:r>
      <w:proofErr w:type="spellEnd"/>
      <w:r>
        <w:t xml:space="preserve"> Er </w:t>
      </w:r>
      <w:proofErr w:type="spellStart"/>
      <w:r>
        <w:t>zuuor</w:t>
      </w:r>
      <w:proofErr w:type="spellEnd"/>
      <w:r>
        <w:t xml:space="preserve"> an den Jordan/</w:t>
      </w:r>
      <w:r>
        <w:br/>
      </w:r>
      <w:proofErr w:type="spellStart"/>
      <w:r>
        <w:t>Empfehet</w:t>
      </w:r>
      <w:proofErr w:type="spellEnd"/>
      <w:r>
        <w:t xml:space="preserve"> da die </w:t>
      </w:r>
      <w:proofErr w:type="spellStart"/>
      <w:r>
        <w:t>Tauffe</w:t>
      </w:r>
      <w:proofErr w:type="spellEnd"/>
      <w:r>
        <w:t xml:space="preserve"> </w:t>
      </w:r>
      <w:proofErr w:type="spellStart"/>
      <w:r>
        <w:t>werht</w:t>
      </w:r>
      <w:proofErr w:type="spellEnd"/>
      <w:r>
        <w:t>:</w:t>
      </w:r>
      <w:r>
        <w:br/>
        <w:t xml:space="preserve">Und </w:t>
      </w:r>
      <w:proofErr w:type="spellStart"/>
      <w:r>
        <w:t>wurd</w:t>
      </w:r>
      <w:proofErr w:type="spellEnd"/>
      <w:r>
        <w:t xml:space="preserve"> für Gottes Son </w:t>
      </w:r>
      <w:proofErr w:type="spellStart"/>
      <w:r>
        <w:t>erklert</w:t>
      </w:r>
      <w:proofErr w:type="spellEnd"/>
      <w:r>
        <w:t>.</w:t>
      </w:r>
      <w:r>
        <w:br/>
        <w:t xml:space="preserve">In ein Wüsten </w:t>
      </w:r>
      <w:proofErr w:type="spellStart"/>
      <w:r>
        <w:t>wardt</w:t>
      </w:r>
      <w:proofErr w:type="spellEnd"/>
      <w:r>
        <w:t xml:space="preserve"> Er geführt/</w:t>
      </w:r>
      <w:r>
        <w:br/>
        <w:t>Vom Geist / das Er versuchet würd.</w:t>
      </w:r>
      <w:r>
        <w:br/>
        <w:t xml:space="preserve">Der </w:t>
      </w:r>
      <w:proofErr w:type="spellStart"/>
      <w:r>
        <w:t>böß</w:t>
      </w:r>
      <w:proofErr w:type="spellEnd"/>
      <w:r>
        <w:t xml:space="preserve"> Feind Ihn durch </w:t>
      </w:r>
      <w:proofErr w:type="spellStart"/>
      <w:r>
        <w:t>Schrifft</w:t>
      </w:r>
      <w:proofErr w:type="spellEnd"/>
      <w:r>
        <w:t xml:space="preserve"> versucht/</w:t>
      </w:r>
      <w:r>
        <w:br/>
        <w:t xml:space="preserve">Durch </w:t>
      </w:r>
      <w:proofErr w:type="spellStart"/>
      <w:r>
        <w:t>Schrifft</w:t>
      </w:r>
      <w:proofErr w:type="spellEnd"/>
      <w:r>
        <w:t xml:space="preserve"> </w:t>
      </w:r>
      <w:proofErr w:type="spellStart"/>
      <w:r>
        <w:t>schlegt</w:t>
      </w:r>
      <w:proofErr w:type="spellEnd"/>
      <w:r>
        <w:t xml:space="preserve"> </w:t>
      </w:r>
      <w:proofErr w:type="spellStart"/>
      <w:r>
        <w:t>jn</w:t>
      </w:r>
      <w:proofErr w:type="spellEnd"/>
      <w:r>
        <w:t xml:space="preserve"> Christ in die flucht.</w:t>
      </w:r>
      <w:r>
        <w:br/>
        <w:t>Diß Christi erstes Wunder war/</w:t>
      </w:r>
      <w:r>
        <w:br/>
        <w:t xml:space="preserve">Das Er macht Wein </w:t>
      </w:r>
      <w:proofErr w:type="spellStart"/>
      <w:r>
        <w:t>auß</w:t>
      </w:r>
      <w:proofErr w:type="spellEnd"/>
      <w:r>
        <w:t xml:space="preserve"> Wasser klar/</w:t>
      </w:r>
      <w:r>
        <w:br/>
        <w:t xml:space="preserve">Viel Wunder/ </w:t>
      </w:r>
      <w:proofErr w:type="spellStart"/>
      <w:r>
        <w:t>vol</w:t>
      </w:r>
      <w:proofErr w:type="spellEnd"/>
      <w:r>
        <w:t xml:space="preserve"> </w:t>
      </w:r>
      <w:proofErr w:type="spellStart"/>
      <w:r>
        <w:t>Warheit</w:t>
      </w:r>
      <w:proofErr w:type="spellEnd"/>
      <w:r>
        <w:t xml:space="preserve"> und Gnad/</w:t>
      </w:r>
      <w:r>
        <w:br/>
        <w:t>Er hernach auch bewiesen hat.</w:t>
      </w:r>
      <w:r>
        <w:br/>
        <w:t>Durchs Land Er hin und wider reist/</w:t>
      </w:r>
      <w:r>
        <w:br/>
        <w:t xml:space="preserve">Und </w:t>
      </w:r>
      <w:proofErr w:type="spellStart"/>
      <w:r>
        <w:t>uberal</w:t>
      </w:r>
      <w:proofErr w:type="spellEnd"/>
      <w:r>
        <w:t xml:space="preserve"> sein Krafft beweist/</w:t>
      </w:r>
      <w:r>
        <w:br/>
        <w:t xml:space="preserve">Beides </w:t>
      </w:r>
      <w:proofErr w:type="spellStart"/>
      <w:r>
        <w:t>auff</w:t>
      </w:r>
      <w:proofErr w:type="spellEnd"/>
      <w:r>
        <w:t xml:space="preserve"> Wasser und zu </w:t>
      </w:r>
      <w:proofErr w:type="spellStart"/>
      <w:r>
        <w:t>Landt</w:t>
      </w:r>
      <w:proofErr w:type="spellEnd"/>
      <w:r>
        <w:t>/</w:t>
      </w:r>
      <w:r>
        <w:br/>
      </w:r>
      <w:proofErr w:type="spellStart"/>
      <w:r>
        <w:t>Dardurch</w:t>
      </w:r>
      <w:proofErr w:type="spellEnd"/>
      <w:r>
        <w:t xml:space="preserve"> sein Nam </w:t>
      </w:r>
      <w:proofErr w:type="spellStart"/>
      <w:r>
        <w:t>wurd</w:t>
      </w:r>
      <w:proofErr w:type="spellEnd"/>
      <w:r>
        <w:t xml:space="preserve"> weit </w:t>
      </w:r>
      <w:proofErr w:type="spellStart"/>
      <w:r>
        <w:t>erkandt</w:t>
      </w:r>
      <w:proofErr w:type="spellEnd"/>
      <w:r>
        <w:t>/</w:t>
      </w:r>
      <w:r>
        <w:br/>
        <w:t xml:space="preserve">Als Er sich nun </w:t>
      </w:r>
      <w:proofErr w:type="spellStart"/>
      <w:r>
        <w:t>wolt</w:t>
      </w:r>
      <w:proofErr w:type="spellEnd"/>
      <w:r>
        <w:t xml:space="preserve"> stellen ein/</w:t>
      </w:r>
      <w:r>
        <w:br/>
        <w:t>Nach dem Willen des Vatters sein/</w:t>
      </w:r>
      <w:r>
        <w:br/>
      </w:r>
      <w:proofErr w:type="spellStart"/>
      <w:r>
        <w:t>Ridt</w:t>
      </w:r>
      <w:proofErr w:type="spellEnd"/>
      <w:r>
        <w:t xml:space="preserve"> Er ein gar </w:t>
      </w:r>
      <w:proofErr w:type="spellStart"/>
      <w:r>
        <w:t>demütiglich</w:t>
      </w:r>
      <w:proofErr w:type="spellEnd"/>
      <w:r>
        <w:t>/</w:t>
      </w:r>
      <w:r>
        <w:br/>
        <w:t xml:space="preserve">Darob alles </w:t>
      </w:r>
      <w:proofErr w:type="spellStart"/>
      <w:r>
        <w:t>Volck</w:t>
      </w:r>
      <w:proofErr w:type="spellEnd"/>
      <w:r>
        <w:t xml:space="preserve"> freuet sich.</w:t>
      </w:r>
      <w:r>
        <w:br/>
        <w:t xml:space="preserve">Als Er das </w:t>
      </w:r>
      <w:proofErr w:type="spellStart"/>
      <w:r>
        <w:t>Nachtmal</w:t>
      </w:r>
      <w:proofErr w:type="spellEnd"/>
      <w:r>
        <w:t xml:space="preserve"> </w:t>
      </w:r>
      <w:proofErr w:type="spellStart"/>
      <w:r>
        <w:t>ghalten</w:t>
      </w:r>
      <w:proofErr w:type="spellEnd"/>
      <w:r>
        <w:t xml:space="preserve"> </w:t>
      </w:r>
      <w:proofErr w:type="spellStart"/>
      <w:r>
        <w:t>hett</w:t>
      </w:r>
      <w:proofErr w:type="spellEnd"/>
      <w:r>
        <w:t>/</w:t>
      </w:r>
      <w:r>
        <w:br/>
        <w:t xml:space="preserve">Der Jünger </w:t>
      </w:r>
      <w:proofErr w:type="spellStart"/>
      <w:r>
        <w:t>Füß</w:t>
      </w:r>
      <w:proofErr w:type="spellEnd"/>
      <w:r>
        <w:t xml:space="preserve"> Er waschen </w:t>
      </w:r>
      <w:proofErr w:type="spellStart"/>
      <w:r>
        <w:t>thet</w:t>
      </w:r>
      <w:proofErr w:type="spellEnd"/>
      <w:r>
        <w:t>:</w:t>
      </w:r>
      <w:r>
        <w:br/>
        <w:t xml:space="preserve">Befahl </w:t>
      </w:r>
      <w:proofErr w:type="spellStart"/>
      <w:r>
        <w:t>jn</w:t>
      </w:r>
      <w:proofErr w:type="spellEnd"/>
      <w:r>
        <w:t xml:space="preserve"> zu thun auch </w:t>
      </w:r>
      <w:proofErr w:type="spellStart"/>
      <w:r>
        <w:t>dergleich</w:t>
      </w:r>
      <w:proofErr w:type="spellEnd"/>
      <w:r>
        <w:t>/</w:t>
      </w:r>
      <w:r>
        <w:br/>
      </w:r>
      <w:proofErr w:type="spellStart"/>
      <w:r>
        <w:t>Wolten</w:t>
      </w:r>
      <w:proofErr w:type="spellEnd"/>
      <w:r>
        <w:t xml:space="preserve"> sie </w:t>
      </w:r>
      <w:proofErr w:type="spellStart"/>
      <w:r>
        <w:t>theil</w:t>
      </w:r>
      <w:proofErr w:type="spellEnd"/>
      <w:r>
        <w:t xml:space="preserve"> </w:t>
      </w:r>
      <w:proofErr w:type="spellStart"/>
      <w:r>
        <w:t>han</w:t>
      </w:r>
      <w:proofErr w:type="spellEnd"/>
      <w:r>
        <w:t xml:space="preserve"> an </w:t>
      </w:r>
      <w:proofErr w:type="spellStart"/>
      <w:r>
        <w:t>seim</w:t>
      </w:r>
      <w:proofErr w:type="spellEnd"/>
      <w:r>
        <w:t xml:space="preserve"> Reich.</w:t>
      </w:r>
      <w:r>
        <w:br/>
        <w:t>Der Herr Christus zu Tisch sich setzt/</w:t>
      </w:r>
      <w:r>
        <w:br/>
        <w:t>Als mit den Jüngern sein zuletzt/</w:t>
      </w:r>
      <w:r>
        <w:br/>
        <w:t>Das Neu Testament setzt Er ein/</w:t>
      </w:r>
      <w:r>
        <w:br/>
        <w:t>Seins Leibs im Brod, seins Bluts im Wein.</w:t>
      </w:r>
      <w:r>
        <w:br/>
        <w:t xml:space="preserve">Judas </w:t>
      </w:r>
      <w:proofErr w:type="spellStart"/>
      <w:r>
        <w:t>auß</w:t>
      </w:r>
      <w:proofErr w:type="spellEnd"/>
      <w:r>
        <w:t xml:space="preserve"> der Apostel Schar/</w:t>
      </w:r>
      <w:r>
        <w:br/>
        <w:t xml:space="preserve">Von dem </w:t>
      </w:r>
      <w:proofErr w:type="spellStart"/>
      <w:r>
        <w:t>Teuffel</w:t>
      </w:r>
      <w:proofErr w:type="spellEnd"/>
      <w:r>
        <w:t xml:space="preserve"> besessen war/</w:t>
      </w:r>
      <w:r>
        <w:br/>
        <w:t xml:space="preserve">Der </w:t>
      </w:r>
      <w:proofErr w:type="spellStart"/>
      <w:r>
        <w:t>nam</w:t>
      </w:r>
      <w:proofErr w:type="spellEnd"/>
      <w:r>
        <w:t xml:space="preserve"> gar ein geringes </w:t>
      </w:r>
      <w:proofErr w:type="spellStart"/>
      <w:r>
        <w:t>Geldt</w:t>
      </w:r>
      <w:proofErr w:type="spellEnd"/>
      <w:r>
        <w:t>/</w:t>
      </w:r>
      <w:r>
        <w:br/>
        <w:t xml:space="preserve">Verrieth den </w:t>
      </w:r>
      <w:proofErr w:type="spellStart"/>
      <w:r>
        <w:t>Schöpffer</w:t>
      </w:r>
      <w:proofErr w:type="spellEnd"/>
      <w:r>
        <w:t xml:space="preserve"> aller Welt.</w:t>
      </w:r>
      <w:r>
        <w:br/>
        <w:t xml:space="preserve">Zu Nacht Christus in </w:t>
      </w:r>
      <w:proofErr w:type="spellStart"/>
      <w:r>
        <w:t>Gartten</w:t>
      </w:r>
      <w:proofErr w:type="spellEnd"/>
      <w:r>
        <w:t xml:space="preserve"> </w:t>
      </w:r>
      <w:proofErr w:type="spellStart"/>
      <w:r>
        <w:t>gieng</w:t>
      </w:r>
      <w:proofErr w:type="spellEnd"/>
      <w:r>
        <w:t>/</w:t>
      </w:r>
      <w:r>
        <w:br/>
        <w:t xml:space="preserve">Unser </w:t>
      </w:r>
      <w:proofErr w:type="spellStart"/>
      <w:r>
        <w:t>Erlosung</w:t>
      </w:r>
      <w:proofErr w:type="spellEnd"/>
      <w:r>
        <w:t xml:space="preserve"> da </w:t>
      </w:r>
      <w:proofErr w:type="spellStart"/>
      <w:r>
        <w:t>anfieng</w:t>
      </w:r>
      <w:proofErr w:type="spellEnd"/>
      <w:r>
        <w:t>.</w:t>
      </w:r>
      <w:r>
        <w:br/>
        <w:t>Mit Gotts Zorn und dem Todt Er rang /</w:t>
      </w:r>
      <w:r>
        <w:br/>
        <w:t xml:space="preserve">Das ihm der blutig Schweiß </w:t>
      </w:r>
      <w:proofErr w:type="spellStart"/>
      <w:r>
        <w:t>außtrang</w:t>
      </w:r>
      <w:proofErr w:type="spellEnd"/>
      <w:r>
        <w:t>.</w:t>
      </w:r>
      <w:r>
        <w:br/>
        <w:t xml:space="preserve">Judas v </w:t>
      </w:r>
      <w:proofErr w:type="spellStart"/>
      <w:r>
        <w:t>iel</w:t>
      </w:r>
      <w:proofErr w:type="spellEnd"/>
      <w:r>
        <w:t xml:space="preserve"> Kriegsknecht zu ihm </w:t>
      </w:r>
      <w:proofErr w:type="spellStart"/>
      <w:r>
        <w:t>nam</w:t>
      </w:r>
      <w:proofErr w:type="spellEnd"/>
      <w:r>
        <w:t>/</w:t>
      </w:r>
      <w:r>
        <w:br/>
        <w:t>Und bald zum Herrn in Garten kam/</w:t>
      </w:r>
      <w:r>
        <w:br/>
        <w:t>Mit Schwerter/ Spießen und Stangen/</w:t>
      </w:r>
      <w:r>
        <w:br/>
        <w:t>Namen den Herren gefangen.</w:t>
      </w:r>
      <w:r>
        <w:br/>
        <w:t xml:space="preserve">Da </w:t>
      </w:r>
      <w:proofErr w:type="spellStart"/>
      <w:r>
        <w:t>wardt</w:t>
      </w:r>
      <w:proofErr w:type="spellEnd"/>
      <w:r>
        <w:t xml:space="preserve"> Petrus ein </w:t>
      </w:r>
      <w:proofErr w:type="spellStart"/>
      <w:r>
        <w:t>freydig</w:t>
      </w:r>
      <w:proofErr w:type="spellEnd"/>
      <w:r>
        <w:t xml:space="preserve"> Man/</w:t>
      </w:r>
      <w:r>
        <w:br/>
      </w:r>
      <w:proofErr w:type="spellStart"/>
      <w:r>
        <w:t>Wolt</w:t>
      </w:r>
      <w:proofErr w:type="spellEnd"/>
      <w:r>
        <w:t xml:space="preserve"> dem Herren mit </w:t>
      </w:r>
      <w:proofErr w:type="spellStart"/>
      <w:r>
        <w:t>hilff</w:t>
      </w:r>
      <w:proofErr w:type="spellEnd"/>
      <w:r>
        <w:t xml:space="preserve"> </w:t>
      </w:r>
      <w:proofErr w:type="spellStart"/>
      <w:r>
        <w:t>beystahn</w:t>
      </w:r>
      <w:proofErr w:type="spellEnd"/>
      <w:r>
        <w:t>/</w:t>
      </w:r>
      <w:r>
        <w:br/>
        <w:t xml:space="preserve">Und </w:t>
      </w:r>
      <w:proofErr w:type="spellStart"/>
      <w:r>
        <w:t>wolt</w:t>
      </w:r>
      <w:proofErr w:type="spellEnd"/>
      <w:r>
        <w:t xml:space="preserve"> drein schlagen mit dem Schwerdt/</w:t>
      </w:r>
      <w:r>
        <w:br/>
        <w:t xml:space="preserve">Aber der HERR </w:t>
      </w:r>
      <w:proofErr w:type="spellStart"/>
      <w:r>
        <w:t>Jhesus</w:t>
      </w:r>
      <w:proofErr w:type="spellEnd"/>
      <w:r>
        <w:t xml:space="preserve"> </w:t>
      </w:r>
      <w:proofErr w:type="spellStart"/>
      <w:r>
        <w:t>jhms</w:t>
      </w:r>
      <w:proofErr w:type="spellEnd"/>
      <w:r>
        <w:t xml:space="preserve"> </w:t>
      </w:r>
      <w:proofErr w:type="spellStart"/>
      <w:r>
        <w:t>werdt</w:t>
      </w:r>
      <w:proofErr w:type="spellEnd"/>
      <w:r>
        <w:t>/</w:t>
      </w:r>
      <w:r>
        <w:br/>
        <w:t xml:space="preserve">Die Jünger </w:t>
      </w:r>
      <w:proofErr w:type="spellStart"/>
      <w:r>
        <w:t>forchten</w:t>
      </w:r>
      <w:proofErr w:type="spellEnd"/>
      <w:r>
        <w:t xml:space="preserve"> sich gar sehr/</w:t>
      </w:r>
      <w:r>
        <w:br/>
        <w:t xml:space="preserve">Die </w:t>
      </w:r>
      <w:proofErr w:type="spellStart"/>
      <w:r>
        <w:t>gfahr</w:t>
      </w:r>
      <w:proofErr w:type="spellEnd"/>
      <w:r>
        <w:t xml:space="preserve"> </w:t>
      </w:r>
      <w:proofErr w:type="spellStart"/>
      <w:r>
        <w:t>wolt</w:t>
      </w:r>
      <w:proofErr w:type="spellEnd"/>
      <w:r>
        <w:t xml:space="preserve"> keiner </w:t>
      </w:r>
      <w:proofErr w:type="spellStart"/>
      <w:r>
        <w:t>wartten</w:t>
      </w:r>
      <w:proofErr w:type="spellEnd"/>
      <w:r>
        <w:t xml:space="preserve"> mehr.</w:t>
      </w:r>
      <w:r>
        <w:br/>
        <w:t xml:space="preserve">Einer mit </w:t>
      </w:r>
      <w:proofErr w:type="spellStart"/>
      <w:r>
        <w:t>Leinwat</w:t>
      </w:r>
      <w:proofErr w:type="spellEnd"/>
      <w:r>
        <w:t xml:space="preserve"> angethan/</w:t>
      </w:r>
      <w:r>
        <w:br/>
        <w:t xml:space="preserve">Verließ </w:t>
      </w:r>
      <w:proofErr w:type="spellStart"/>
      <w:r>
        <w:t>dasselb</w:t>
      </w:r>
      <w:proofErr w:type="spellEnd"/>
      <w:r>
        <w:t>/ lief bloß davon.</w:t>
      </w:r>
      <w:r>
        <w:br/>
        <w:t xml:space="preserve">Zum Priester Christus </w:t>
      </w:r>
      <w:proofErr w:type="spellStart"/>
      <w:r>
        <w:t>gführet</w:t>
      </w:r>
      <w:proofErr w:type="spellEnd"/>
      <w:r>
        <w:t xml:space="preserve"> </w:t>
      </w:r>
      <w:proofErr w:type="spellStart"/>
      <w:r>
        <w:t>wardt</w:t>
      </w:r>
      <w:proofErr w:type="spellEnd"/>
      <w:r>
        <w:t>/</w:t>
      </w:r>
      <w:r>
        <w:br/>
        <w:t xml:space="preserve">Da Er </w:t>
      </w:r>
      <w:proofErr w:type="spellStart"/>
      <w:r>
        <w:t>wurdt</w:t>
      </w:r>
      <w:proofErr w:type="spellEnd"/>
      <w:r>
        <w:t xml:space="preserve"> </w:t>
      </w:r>
      <w:proofErr w:type="spellStart"/>
      <w:r>
        <w:t>angeklaget</w:t>
      </w:r>
      <w:proofErr w:type="spellEnd"/>
      <w:r>
        <w:t xml:space="preserve"> hart/</w:t>
      </w:r>
      <w:r>
        <w:br/>
        <w:t>Der Priester auch sein Kleid zerriß/</w:t>
      </w:r>
      <w:r>
        <w:br/>
        <w:t>Weil Christus Gottes Sohn sich hieß.</w:t>
      </w:r>
      <w:r>
        <w:br/>
        <w:t xml:space="preserve">Es stunden auch </w:t>
      </w:r>
      <w:proofErr w:type="spellStart"/>
      <w:r>
        <w:t>auff</w:t>
      </w:r>
      <w:proofErr w:type="spellEnd"/>
      <w:r>
        <w:t xml:space="preserve"> Zeugen viel/</w:t>
      </w:r>
      <w:r>
        <w:br/>
        <w:t>Die wider ihn zeugten ohn Ziel/</w:t>
      </w:r>
      <w:r>
        <w:br/>
        <w:t xml:space="preserve">Aber ihr </w:t>
      </w:r>
      <w:proofErr w:type="spellStart"/>
      <w:r>
        <w:t>Zeugnus</w:t>
      </w:r>
      <w:proofErr w:type="spellEnd"/>
      <w:r>
        <w:t xml:space="preserve"> </w:t>
      </w:r>
      <w:proofErr w:type="spellStart"/>
      <w:r>
        <w:t>gantz</w:t>
      </w:r>
      <w:proofErr w:type="spellEnd"/>
      <w:r>
        <w:t xml:space="preserve"> und gar/</w:t>
      </w:r>
      <w:r>
        <w:br/>
      </w:r>
      <w:proofErr w:type="spellStart"/>
      <w:r>
        <w:t>Felschlich</w:t>
      </w:r>
      <w:proofErr w:type="spellEnd"/>
      <w:r>
        <w:t xml:space="preserve"> </w:t>
      </w:r>
      <w:proofErr w:type="spellStart"/>
      <w:r>
        <w:t>erdicht</w:t>
      </w:r>
      <w:proofErr w:type="spellEnd"/>
      <w:r>
        <w:t>/ und unrecht war.</w:t>
      </w:r>
      <w:r>
        <w:br/>
      </w:r>
      <w:proofErr w:type="spellStart"/>
      <w:r>
        <w:t>Etlich</w:t>
      </w:r>
      <w:proofErr w:type="spellEnd"/>
      <w:r>
        <w:t xml:space="preserve"> auch </w:t>
      </w:r>
      <w:proofErr w:type="spellStart"/>
      <w:r>
        <w:t>auß</w:t>
      </w:r>
      <w:proofErr w:type="spellEnd"/>
      <w:r>
        <w:t xml:space="preserve"> der </w:t>
      </w:r>
      <w:proofErr w:type="spellStart"/>
      <w:r>
        <w:t>Landtßknecht</w:t>
      </w:r>
      <w:proofErr w:type="spellEnd"/>
      <w:r>
        <w:t xml:space="preserve"> Schar/</w:t>
      </w:r>
      <w:r>
        <w:br/>
        <w:t xml:space="preserve">Spien ihm in sein </w:t>
      </w:r>
      <w:proofErr w:type="spellStart"/>
      <w:r>
        <w:t>Angsicht</w:t>
      </w:r>
      <w:proofErr w:type="spellEnd"/>
      <w:r>
        <w:t xml:space="preserve"> klar/</w:t>
      </w:r>
      <w:r>
        <w:br/>
        <w:t xml:space="preserve">Und schlugen ihn mit </w:t>
      </w:r>
      <w:proofErr w:type="spellStart"/>
      <w:r>
        <w:t>Feusten</w:t>
      </w:r>
      <w:proofErr w:type="spellEnd"/>
      <w:r>
        <w:t xml:space="preserve"> hart/</w:t>
      </w:r>
      <w:r>
        <w:br/>
      </w:r>
      <w:proofErr w:type="spellStart"/>
      <w:r>
        <w:t>Machs</w:t>
      </w:r>
      <w:proofErr w:type="spellEnd"/>
      <w:r>
        <w:t xml:space="preserve"> </w:t>
      </w:r>
      <w:proofErr w:type="spellStart"/>
      <w:r>
        <w:t>spöttigs</w:t>
      </w:r>
      <w:proofErr w:type="spellEnd"/>
      <w:r>
        <w:t xml:space="preserve"> Wort </w:t>
      </w:r>
      <w:proofErr w:type="spellStart"/>
      <w:r>
        <w:t>jhm</w:t>
      </w:r>
      <w:proofErr w:type="spellEnd"/>
      <w:r>
        <w:t xml:space="preserve"> geben </w:t>
      </w:r>
      <w:proofErr w:type="spellStart"/>
      <w:r>
        <w:t>wardt</w:t>
      </w:r>
      <w:proofErr w:type="spellEnd"/>
      <w:r>
        <w:t>.</w:t>
      </w:r>
      <w:r>
        <w:br/>
        <w:t xml:space="preserve">Petrus Christum verleugnet </w:t>
      </w:r>
      <w:proofErr w:type="spellStart"/>
      <w:r>
        <w:t>hett</w:t>
      </w:r>
      <w:proofErr w:type="spellEnd"/>
      <w:r>
        <w:t>/</w:t>
      </w:r>
      <w:r>
        <w:br/>
      </w:r>
      <w:proofErr w:type="spellStart"/>
      <w:r>
        <w:t>Dreymal</w:t>
      </w:r>
      <w:proofErr w:type="spellEnd"/>
      <w:r>
        <w:t xml:space="preserve">/ als aber der </w:t>
      </w:r>
      <w:proofErr w:type="spellStart"/>
      <w:r>
        <w:t>han</w:t>
      </w:r>
      <w:proofErr w:type="spellEnd"/>
      <w:r>
        <w:t xml:space="preserve"> </w:t>
      </w:r>
      <w:proofErr w:type="spellStart"/>
      <w:r>
        <w:t>kreht</w:t>
      </w:r>
      <w:proofErr w:type="spellEnd"/>
      <w:r>
        <w:t>/</w:t>
      </w:r>
      <w:r>
        <w:br/>
        <w:t xml:space="preserve">Dacht er was </w:t>
      </w:r>
      <w:proofErr w:type="spellStart"/>
      <w:r>
        <w:t>jhm</w:t>
      </w:r>
      <w:proofErr w:type="spellEnd"/>
      <w:r>
        <w:t xml:space="preserve"> Christus </w:t>
      </w:r>
      <w:proofErr w:type="spellStart"/>
      <w:r>
        <w:t>het</w:t>
      </w:r>
      <w:proofErr w:type="spellEnd"/>
      <w:r>
        <w:t xml:space="preserve"> </w:t>
      </w:r>
      <w:proofErr w:type="spellStart"/>
      <w:r>
        <w:t>gsagt</w:t>
      </w:r>
      <w:proofErr w:type="spellEnd"/>
      <w:r>
        <w:t>/</w:t>
      </w:r>
      <w:r>
        <w:br/>
      </w:r>
      <w:proofErr w:type="spellStart"/>
      <w:r>
        <w:t>Gieng</w:t>
      </w:r>
      <w:proofErr w:type="spellEnd"/>
      <w:r>
        <w:t xml:space="preserve"> </w:t>
      </w:r>
      <w:proofErr w:type="spellStart"/>
      <w:r>
        <w:t>nauß</w:t>
      </w:r>
      <w:proofErr w:type="spellEnd"/>
      <w:r>
        <w:t>/ weint sehr/ sein Sünd beklagt/</w:t>
      </w:r>
      <w:r>
        <w:br/>
        <w:t xml:space="preserve">Als Judas </w:t>
      </w:r>
      <w:proofErr w:type="spellStart"/>
      <w:r>
        <w:t>sach</w:t>
      </w:r>
      <w:proofErr w:type="spellEnd"/>
      <w:r>
        <w:t xml:space="preserve"> das </w:t>
      </w:r>
      <w:proofErr w:type="spellStart"/>
      <w:r>
        <w:t>Jhesus</w:t>
      </w:r>
      <w:proofErr w:type="spellEnd"/>
      <w:r>
        <w:t xml:space="preserve"> wer/</w:t>
      </w:r>
      <w:r>
        <w:br/>
        <w:t xml:space="preserve">Zum Todt </w:t>
      </w:r>
      <w:proofErr w:type="spellStart"/>
      <w:r>
        <w:t>verdampt</w:t>
      </w:r>
      <w:proofErr w:type="spellEnd"/>
      <w:r>
        <w:t xml:space="preserve">/ </w:t>
      </w:r>
      <w:proofErr w:type="spellStart"/>
      <w:r>
        <w:t>greut</w:t>
      </w:r>
      <w:proofErr w:type="spellEnd"/>
      <w:r>
        <w:t xml:space="preserve"> es ihn sehr/</w:t>
      </w:r>
      <w:r>
        <w:br/>
        <w:t>Bracht das Gelt wider/ bekümmert sich/</w:t>
      </w:r>
      <w:r>
        <w:br/>
      </w:r>
      <w:proofErr w:type="spellStart"/>
      <w:r>
        <w:t>Börst</w:t>
      </w:r>
      <w:proofErr w:type="spellEnd"/>
      <w:r>
        <w:t xml:space="preserve"> mitten </w:t>
      </w:r>
      <w:proofErr w:type="spellStart"/>
      <w:r>
        <w:t>entzwey</w:t>
      </w:r>
      <w:proofErr w:type="spellEnd"/>
      <w:r>
        <w:t xml:space="preserve"> </w:t>
      </w:r>
      <w:proofErr w:type="spellStart"/>
      <w:r>
        <w:t>hencket</w:t>
      </w:r>
      <w:proofErr w:type="spellEnd"/>
      <w:r>
        <w:t xml:space="preserve"> sich/</w:t>
      </w:r>
      <w:r>
        <w:br/>
      </w:r>
      <w:proofErr w:type="spellStart"/>
      <w:r>
        <w:t>Jhesus</w:t>
      </w:r>
      <w:proofErr w:type="spellEnd"/>
      <w:r>
        <w:t xml:space="preserve"> </w:t>
      </w:r>
      <w:proofErr w:type="spellStart"/>
      <w:r>
        <w:t>wardt</w:t>
      </w:r>
      <w:proofErr w:type="spellEnd"/>
      <w:r>
        <w:t xml:space="preserve"> für Herodem bracht/</w:t>
      </w:r>
      <w:r>
        <w:br/>
        <w:t xml:space="preserve">Der </w:t>
      </w:r>
      <w:proofErr w:type="spellStart"/>
      <w:r>
        <w:t>sampt</w:t>
      </w:r>
      <w:proofErr w:type="spellEnd"/>
      <w:r>
        <w:t xml:space="preserve"> </w:t>
      </w:r>
      <w:proofErr w:type="spellStart"/>
      <w:r>
        <w:t>seim</w:t>
      </w:r>
      <w:proofErr w:type="spellEnd"/>
      <w:r>
        <w:t xml:space="preserve"> </w:t>
      </w:r>
      <w:proofErr w:type="spellStart"/>
      <w:r>
        <w:t>Hoffgsind</w:t>
      </w:r>
      <w:proofErr w:type="spellEnd"/>
      <w:r>
        <w:t xml:space="preserve"> ihn verlacht/</w:t>
      </w:r>
      <w:r>
        <w:br/>
        <w:t>Ließ ihm ein weiß Kleid ziehen an/</w:t>
      </w:r>
      <w:r>
        <w:br/>
        <w:t xml:space="preserve">Und also </w:t>
      </w:r>
      <w:proofErr w:type="spellStart"/>
      <w:r>
        <w:t>schimpfflich</w:t>
      </w:r>
      <w:proofErr w:type="spellEnd"/>
      <w:r>
        <w:t xml:space="preserve"> von sich </w:t>
      </w:r>
      <w:proofErr w:type="spellStart"/>
      <w:r>
        <w:t>gahn</w:t>
      </w:r>
      <w:proofErr w:type="spellEnd"/>
      <w:r>
        <w:t>/</w:t>
      </w:r>
      <w:r>
        <w:br/>
        <w:t xml:space="preserve">An ein Saul er gebunden </w:t>
      </w:r>
      <w:proofErr w:type="spellStart"/>
      <w:r>
        <w:t>wardt</w:t>
      </w:r>
      <w:proofErr w:type="spellEnd"/>
      <w:r>
        <w:t>/</w:t>
      </w:r>
      <w:r>
        <w:br/>
        <w:t xml:space="preserve">Und von Knechten </w:t>
      </w:r>
      <w:proofErr w:type="spellStart"/>
      <w:r>
        <w:t>gegeisselt</w:t>
      </w:r>
      <w:proofErr w:type="spellEnd"/>
      <w:r>
        <w:t xml:space="preserve"> hart/</w:t>
      </w:r>
      <w:r>
        <w:br/>
        <w:t xml:space="preserve">Zerrissen ward sein </w:t>
      </w:r>
      <w:proofErr w:type="spellStart"/>
      <w:r>
        <w:t>heilger</w:t>
      </w:r>
      <w:proofErr w:type="spellEnd"/>
      <w:r>
        <w:t xml:space="preserve"> Leib/</w:t>
      </w:r>
      <w:r>
        <w:br/>
        <w:t xml:space="preserve">Von Geißlein/ das nichts </w:t>
      </w:r>
      <w:proofErr w:type="spellStart"/>
      <w:r>
        <w:t>gantz</w:t>
      </w:r>
      <w:proofErr w:type="spellEnd"/>
      <w:r>
        <w:t xml:space="preserve"> dran bleib/</w:t>
      </w:r>
      <w:r>
        <w:br/>
        <w:t xml:space="preserve">Von Dornen flochten sie ein </w:t>
      </w:r>
      <w:proofErr w:type="spellStart"/>
      <w:r>
        <w:t>Kron</w:t>
      </w:r>
      <w:proofErr w:type="spellEnd"/>
      <w:r>
        <w:t>/</w:t>
      </w:r>
      <w:r>
        <w:br/>
      </w:r>
      <w:proofErr w:type="spellStart"/>
      <w:r>
        <w:t>Setztens</w:t>
      </w:r>
      <w:proofErr w:type="spellEnd"/>
      <w:r>
        <w:t xml:space="preserve"> ihm </w:t>
      </w:r>
      <w:proofErr w:type="spellStart"/>
      <w:r>
        <w:t>auff</w:t>
      </w:r>
      <w:proofErr w:type="spellEnd"/>
      <w:r>
        <w:t xml:space="preserve"> sein Haupte fron/</w:t>
      </w:r>
      <w:r>
        <w:br/>
        <w:t>Zogen ihm an ein Mantel schon</w:t>
      </w:r>
      <w:r>
        <w:br/>
        <w:t xml:space="preserve">Von Purpur/ </w:t>
      </w:r>
      <w:proofErr w:type="spellStart"/>
      <w:r>
        <w:t>Theten</w:t>
      </w:r>
      <w:proofErr w:type="spellEnd"/>
      <w:r>
        <w:t xml:space="preserve"> ihm groß hon/</w:t>
      </w:r>
      <w:r>
        <w:br/>
        <w:t xml:space="preserve">Des </w:t>
      </w:r>
      <w:proofErr w:type="spellStart"/>
      <w:r>
        <w:t>Volcks</w:t>
      </w:r>
      <w:proofErr w:type="spellEnd"/>
      <w:r>
        <w:t xml:space="preserve"> </w:t>
      </w:r>
      <w:proofErr w:type="spellStart"/>
      <w:r>
        <w:t>geschrey</w:t>
      </w:r>
      <w:proofErr w:type="spellEnd"/>
      <w:r>
        <w:t xml:space="preserve">/ </w:t>
      </w:r>
      <w:proofErr w:type="spellStart"/>
      <w:r>
        <w:t>nam</w:t>
      </w:r>
      <w:proofErr w:type="spellEnd"/>
      <w:r>
        <w:t xml:space="preserve"> </w:t>
      </w:r>
      <w:proofErr w:type="spellStart"/>
      <w:r>
        <w:t>uberhandt</w:t>
      </w:r>
      <w:proofErr w:type="spellEnd"/>
      <w:r>
        <w:t>/</w:t>
      </w:r>
      <w:r>
        <w:br/>
        <w:t xml:space="preserve">Das Creutz </w:t>
      </w:r>
      <w:proofErr w:type="spellStart"/>
      <w:r>
        <w:t>wardt</w:t>
      </w:r>
      <w:proofErr w:type="spellEnd"/>
      <w:r>
        <w:t xml:space="preserve"> Christo </w:t>
      </w:r>
      <w:proofErr w:type="spellStart"/>
      <w:r>
        <w:t>zuerkandt</w:t>
      </w:r>
      <w:proofErr w:type="spellEnd"/>
      <w:r>
        <w:t>/</w:t>
      </w:r>
      <w:r>
        <w:br/>
        <w:t xml:space="preserve">Dran </w:t>
      </w:r>
      <w:proofErr w:type="spellStart"/>
      <w:r>
        <w:t>wolt</w:t>
      </w:r>
      <w:proofErr w:type="spellEnd"/>
      <w:r>
        <w:t xml:space="preserve"> Pilatus kein </w:t>
      </w:r>
      <w:proofErr w:type="spellStart"/>
      <w:r>
        <w:t>schuldt</w:t>
      </w:r>
      <w:proofErr w:type="spellEnd"/>
      <w:r>
        <w:t xml:space="preserve"> </w:t>
      </w:r>
      <w:proofErr w:type="spellStart"/>
      <w:r>
        <w:t>han</w:t>
      </w:r>
      <w:proofErr w:type="spellEnd"/>
      <w:r>
        <w:t>/</w:t>
      </w:r>
      <w:r>
        <w:br/>
      </w:r>
      <w:proofErr w:type="spellStart"/>
      <w:r>
        <w:t>Drumb</w:t>
      </w:r>
      <w:proofErr w:type="spellEnd"/>
      <w:r>
        <w:t xml:space="preserve"> wusch sein </w:t>
      </w:r>
      <w:proofErr w:type="spellStart"/>
      <w:r>
        <w:t>Hend</w:t>
      </w:r>
      <w:proofErr w:type="spellEnd"/>
      <w:r>
        <w:t xml:space="preserve"> der klugen Man/</w:t>
      </w:r>
      <w:r>
        <w:br/>
        <w:t xml:space="preserve">Christus sein Creutz </w:t>
      </w:r>
      <w:proofErr w:type="spellStart"/>
      <w:r>
        <w:t>selbs</w:t>
      </w:r>
      <w:proofErr w:type="spellEnd"/>
      <w:r>
        <w:t xml:space="preserve"> tragen </w:t>
      </w:r>
      <w:proofErr w:type="spellStart"/>
      <w:r>
        <w:t>thet</w:t>
      </w:r>
      <w:proofErr w:type="spellEnd"/>
      <w:r>
        <w:t>/</w:t>
      </w:r>
      <w:r>
        <w:br/>
        <w:t xml:space="preserve">Biß an den </w:t>
      </w:r>
      <w:proofErr w:type="spellStart"/>
      <w:r>
        <w:t>ort</w:t>
      </w:r>
      <w:proofErr w:type="spellEnd"/>
      <w:r>
        <w:t xml:space="preserve"> </w:t>
      </w:r>
      <w:proofErr w:type="spellStart"/>
      <w:r>
        <w:t>heist</w:t>
      </w:r>
      <w:proofErr w:type="spellEnd"/>
      <w:r>
        <w:t xml:space="preserve"> </w:t>
      </w:r>
      <w:proofErr w:type="spellStart"/>
      <w:r>
        <w:t>Schedelstedt</w:t>
      </w:r>
      <w:proofErr w:type="spellEnd"/>
      <w:r>
        <w:t>/</w:t>
      </w:r>
      <w:r>
        <w:br/>
        <w:t xml:space="preserve">Da ward er bald </w:t>
      </w:r>
      <w:proofErr w:type="spellStart"/>
      <w:r>
        <w:t>geheffet</w:t>
      </w:r>
      <w:proofErr w:type="spellEnd"/>
      <w:r>
        <w:t xml:space="preserve"> dran/</w:t>
      </w:r>
      <w:r>
        <w:br/>
        <w:t>Und neben ihm zwey andre Man.</w:t>
      </w:r>
      <w:r>
        <w:br/>
        <w:t xml:space="preserve">Pilatus in </w:t>
      </w:r>
      <w:proofErr w:type="spellStart"/>
      <w:r>
        <w:t>dreyerley</w:t>
      </w:r>
      <w:proofErr w:type="spellEnd"/>
      <w:r>
        <w:t xml:space="preserve"> Sprach</w:t>
      </w:r>
      <w:r>
        <w:br/>
        <w:t xml:space="preserve">Schreib </w:t>
      </w:r>
      <w:proofErr w:type="spellStart"/>
      <w:r>
        <w:t>auff</w:t>
      </w:r>
      <w:proofErr w:type="spellEnd"/>
      <w:r>
        <w:t xml:space="preserve"> des </w:t>
      </w:r>
      <w:proofErr w:type="spellStart"/>
      <w:r>
        <w:t>Creutzigers</w:t>
      </w:r>
      <w:proofErr w:type="spellEnd"/>
      <w:r>
        <w:t xml:space="preserve"> Ursach:</w:t>
      </w:r>
      <w:r>
        <w:br/>
      </w:r>
      <w:proofErr w:type="spellStart"/>
      <w:r>
        <w:t>Jhesus</w:t>
      </w:r>
      <w:proofErr w:type="spellEnd"/>
      <w:r>
        <w:t xml:space="preserve"> der König von </w:t>
      </w:r>
      <w:proofErr w:type="spellStart"/>
      <w:r>
        <w:t>Nazreth</w:t>
      </w:r>
      <w:proofErr w:type="spellEnd"/>
      <w:r>
        <w:t>,</w:t>
      </w:r>
      <w:r>
        <w:br/>
      </w:r>
      <w:proofErr w:type="spellStart"/>
      <w:r>
        <w:t>Welchs</w:t>
      </w:r>
      <w:proofErr w:type="spellEnd"/>
      <w:r>
        <w:t xml:space="preserve"> die </w:t>
      </w:r>
      <w:proofErr w:type="spellStart"/>
      <w:r>
        <w:t>Jüden</w:t>
      </w:r>
      <w:proofErr w:type="spellEnd"/>
      <w:r>
        <w:t xml:space="preserve"> verdriessen </w:t>
      </w:r>
      <w:proofErr w:type="spellStart"/>
      <w:r>
        <w:t>thet</w:t>
      </w:r>
      <w:proofErr w:type="spellEnd"/>
      <w:r>
        <w:t>.</w:t>
      </w:r>
      <w:r>
        <w:br/>
        <w:t>Die Knecht nahmen die Kleider sein/</w:t>
      </w:r>
      <w:r>
        <w:br/>
        <w:t xml:space="preserve">Nach ihrer </w:t>
      </w:r>
      <w:proofErr w:type="spellStart"/>
      <w:r>
        <w:t>art</w:t>
      </w:r>
      <w:proofErr w:type="spellEnd"/>
      <w:r>
        <w:t xml:space="preserve">/ </w:t>
      </w:r>
      <w:proofErr w:type="spellStart"/>
      <w:r>
        <w:t>theilten</w:t>
      </w:r>
      <w:proofErr w:type="spellEnd"/>
      <w:r>
        <w:t xml:space="preserve"> sich drein/</w:t>
      </w:r>
      <w:r>
        <w:br/>
      </w:r>
      <w:proofErr w:type="spellStart"/>
      <w:r>
        <w:t>Umb</w:t>
      </w:r>
      <w:proofErr w:type="spellEnd"/>
      <w:r>
        <w:t xml:space="preserve"> den Rock aber/ der </w:t>
      </w:r>
      <w:proofErr w:type="spellStart"/>
      <w:r>
        <w:t>gantz</w:t>
      </w:r>
      <w:proofErr w:type="spellEnd"/>
      <w:r>
        <w:t xml:space="preserve"> war/</w:t>
      </w:r>
      <w:r>
        <w:br/>
        <w:t xml:space="preserve">Spielten sie/ wer ihn </w:t>
      </w:r>
      <w:proofErr w:type="spellStart"/>
      <w:r>
        <w:t>bhielte</w:t>
      </w:r>
      <w:proofErr w:type="spellEnd"/>
      <w:r>
        <w:t xml:space="preserve"> gar.</w:t>
      </w:r>
      <w:r>
        <w:br/>
        <w:t xml:space="preserve">Die </w:t>
      </w:r>
      <w:proofErr w:type="spellStart"/>
      <w:r>
        <w:t>Jüden</w:t>
      </w:r>
      <w:proofErr w:type="spellEnd"/>
      <w:r>
        <w:t xml:space="preserve"> spotten ihn mit </w:t>
      </w:r>
      <w:proofErr w:type="spellStart"/>
      <w:r>
        <w:t>hohn</w:t>
      </w:r>
      <w:proofErr w:type="spellEnd"/>
      <w:r>
        <w:t>/</w:t>
      </w:r>
      <w:r>
        <w:br/>
        <w:t xml:space="preserve">Sprachen: Wie fein </w:t>
      </w:r>
      <w:proofErr w:type="spellStart"/>
      <w:r>
        <w:t>bistu</w:t>
      </w:r>
      <w:proofErr w:type="spellEnd"/>
      <w:r>
        <w:t xml:space="preserve"> Gotts Sohn.</w:t>
      </w:r>
      <w:r>
        <w:br/>
        <w:t>Das auch von solchem spotten arg/</w:t>
      </w:r>
      <w:r>
        <w:br/>
        <w:t>Die Sonne ihren schein verbarg.</w:t>
      </w:r>
      <w:r>
        <w:br/>
        <w:t xml:space="preserve">Der Schächer </w:t>
      </w:r>
      <w:proofErr w:type="spellStart"/>
      <w:r>
        <w:t>auff</w:t>
      </w:r>
      <w:proofErr w:type="spellEnd"/>
      <w:r>
        <w:t xml:space="preserve"> der rechten Handt/</w:t>
      </w:r>
      <w:r>
        <w:br/>
        <w:t xml:space="preserve">Christum für sein </w:t>
      </w:r>
      <w:proofErr w:type="spellStart"/>
      <w:r>
        <w:t>Heylandt</w:t>
      </w:r>
      <w:proofErr w:type="spellEnd"/>
      <w:r>
        <w:t xml:space="preserve"> </w:t>
      </w:r>
      <w:proofErr w:type="spellStart"/>
      <w:r>
        <w:t>erkandt</w:t>
      </w:r>
      <w:proofErr w:type="spellEnd"/>
      <w:r>
        <w:t>.</w:t>
      </w:r>
      <w:r>
        <w:br/>
        <w:t xml:space="preserve">Aber die </w:t>
      </w:r>
      <w:proofErr w:type="spellStart"/>
      <w:r>
        <w:t>Heiloß</w:t>
      </w:r>
      <w:proofErr w:type="spellEnd"/>
      <w:r>
        <w:t xml:space="preserve"> Jüdisch Rott/</w:t>
      </w:r>
      <w:r>
        <w:br/>
        <w:t xml:space="preserve">Christo Gallen und Myrrhen </w:t>
      </w:r>
      <w:proofErr w:type="spellStart"/>
      <w:r>
        <w:t>bodt</w:t>
      </w:r>
      <w:proofErr w:type="spellEnd"/>
      <w:r>
        <w:t>.</w:t>
      </w:r>
      <w:r>
        <w:br/>
        <w:t xml:space="preserve">Ein </w:t>
      </w:r>
      <w:proofErr w:type="spellStart"/>
      <w:r>
        <w:t>Fürhang</w:t>
      </w:r>
      <w:proofErr w:type="spellEnd"/>
      <w:r>
        <w:t xml:space="preserve"> in dem Tempel </w:t>
      </w:r>
      <w:proofErr w:type="spellStart"/>
      <w:r>
        <w:t>hieng</w:t>
      </w:r>
      <w:proofErr w:type="spellEnd"/>
      <w:r>
        <w:t>/</w:t>
      </w:r>
      <w:r>
        <w:br/>
      </w:r>
      <w:proofErr w:type="spellStart"/>
      <w:r>
        <w:t>Derhinder</w:t>
      </w:r>
      <w:proofErr w:type="spellEnd"/>
      <w:r>
        <w:t xml:space="preserve"> nur ein Priester </w:t>
      </w:r>
      <w:proofErr w:type="spellStart"/>
      <w:r>
        <w:t>gieng</w:t>
      </w:r>
      <w:proofErr w:type="spellEnd"/>
      <w:r>
        <w:t>/</w:t>
      </w:r>
      <w:r>
        <w:br/>
      </w:r>
      <w:proofErr w:type="spellStart"/>
      <w:r>
        <w:t>Derselbig</w:t>
      </w:r>
      <w:proofErr w:type="spellEnd"/>
      <w:r>
        <w:t xml:space="preserve"> damals riß </w:t>
      </w:r>
      <w:proofErr w:type="spellStart"/>
      <w:r>
        <w:t>entzwey</w:t>
      </w:r>
      <w:proofErr w:type="spellEnd"/>
      <w:r>
        <w:t>/</w:t>
      </w:r>
      <w:r>
        <w:br/>
        <w:t xml:space="preserve">Und </w:t>
      </w:r>
      <w:proofErr w:type="spellStart"/>
      <w:r>
        <w:t>wurd</w:t>
      </w:r>
      <w:proofErr w:type="spellEnd"/>
      <w:r>
        <w:t xml:space="preserve"> die Gnaden Thür uns frey,</w:t>
      </w:r>
      <w:r>
        <w:br/>
        <w:t xml:space="preserve">Die </w:t>
      </w:r>
      <w:proofErr w:type="spellStart"/>
      <w:r>
        <w:t>Erdt</w:t>
      </w:r>
      <w:proofErr w:type="spellEnd"/>
      <w:r>
        <w:t xml:space="preserve"> erzittert </w:t>
      </w:r>
      <w:proofErr w:type="spellStart"/>
      <w:r>
        <w:t>uberal</w:t>
      </w:r>
      <w:proofErr w:type="spellEnd"/>
      <w:r>
        <w:t>/</w:t>
      </w:r>
      <w:r>
        <w:br/>
        <w:t xml:space="preserve">Die Berg krachten mit grossem </w:t>
      </w:r>
      <w:proofErr w:type="spellStart"/>
      <w:r>
        <w:t>schall</w:t>
      </w:r>
      <w:proofErr w:type="spellEnd"/>
      <w:r>
        <w:t>/</w:t>
      </w:r>
      <w:r>
        <w:br/>
        <w:t xml:space="preserve">Viel </w:t>
      </w:r>
      <w:proofErr w:type="spellStart"/>
      <w:r>
        <w:t>heilger</w:t>
      </w:r>
      <w:proofErr w:type="spellEnd"/>
      <w:r>
        <w:t xml:space="preserve"> Leichnam auch </w:t>
      </w:r>
      <w:proofErr w:type="spellStart"/>
      <w:r>
        <w:t>auffstundn</w:t>
      </w:r>
      <w:proofErr w:type="spellEnd"/>
      <w:r>
        <w:t>/</w:t>
      </w:r>
      <w:r>
        <w:br/>
        <w:t xml:space="preserve">Die sich bald in die Stadt </w:t>
      </w:r>
      <w:proofErr w:type="spellStart"/>
      <w:r>
        <w:t>han</w:t>
      </w:r>
      <w:proofErr w:type="spellEnd"/>
      <w:r>
        <w:t xml:space="preserve"> </w:t>
      </w:r>
      <w:proofErr w:type="spellStart"/>
      <w:r>
        <w:t>fundn</w:t>
      </w:r>
      <w:proofErr w:type="spellEnd"/>
      <w:r>
        <w:t>.</w:t>
      </w:r>
      <w:r>
        <w:br/>
        <w:t xml:space="preserve">Kein Bein </w:t>
      </w:r>
      <w:proofErr w:type="spellStart"/>
      <w:r>
        <w:t>solt</w:t>
      </w:r>
      <w:proofErr w:type="spellEnd"/>
      <w:r>
        <w:t xml:space="preserve"> man zerbrechen nicht</w:t>
      </w:r>
      <w:r>
        <w:br/>
        <w:t xml:space="preserve">Dem </w:t>
      </w:r>
      <w:proofErr w:type="spellStart"/>
      <w:r>
        <w:t>Osterlamb</w:t>
      </w:r>
      <w:proofErr w:type="spellEnd"/>
      <w:r>
        <w:t xml:space="preserve">/ als die </w:t>
      </w:r>
      <w:proofErr w:type="spellStart"/>
      <w:r>
        <w:t>Schrifft</w:t>
      </w:r>
      <w:proofErr w:type="spellEnd"/>
      <w:r>
        <w:t xml:space="preserve"> spricht/</w:t>
      </w:r>
      <w:r>
        <w:br/>
      </w:r>
      <w:proofErr w:type="spellStart"/>
      <w:r>
        <w:t>Cristus</w:t>
      </w:r>
      <w:proofErr w:type="spellEnd"/>
      <w:r>
        <w:t xml:space="preserve"> das rechte </w:t>
      </w:r>
      <w:proofErr w:type="spellStart"/>
      <w:r>
        <w:t>Osterlamb</w:t>
      </w:r>
      <w:proofErr w:type="spellEnd"/>
      <w:r>
        <w:t>/</w:t>
      </w:r>
      <w:r>
        <w:br/>
        <w:t xml:space="preserve">Verwundet </w:t>
      </w:r>
      <w:proofErr w:type="spellStart"/>
      <w:r>
        <w:t>wurd</w:t>
      </w:r>
      <w:proofErr w:type="spellEnd"/>
      <w:r>
        <w:t xml:space="preserve"> ans Creutzes </w:t>
      </w:r>
      <w:proofErr w:type="spellStart"/>
      <w:r>
        <w:t>Stamb</w:t>
      </w:r>
      <w:proofErr w:type="spellEnd"/>
      <w:r>
        <w:t>.</w:t>
      </w:r>
      <w:r>
        <w:br/>
        <w:t xml:space="preserve">Joseph/ ein gar </w:t>
      </w:r>
      <w:proofErr w:type="spellStart"/>
      <w:r>
        <w:t>Gottsförchtig</w:t>
      </w:r>
      <w:proofErr w:type="spellEnd"/>
      <w:r>
        <w:t xml:space="preserve"> Man/</w:t>
      </w:r>
      <w:r>
        <w:br/>
        <w:t xml:space="preserve">Nam sich des </w:t>
      </w:r>
      <w:proofErr w:type="spellStart"/>
      <w:r>
        <w:t>HERren</w:t>
      </w:r>
      <w:proofErr w:type="spellEnd"/>
      <w:r>
        <w:t xml:space="preserve"> Christi an/</w:t>
      </w:r>
      <w:r>
        <w:br/>
      </w:r>
      <w:proofErr w:type="spellStart"/>
      <w:r>
        <w:t>Badt</w:t>
      </w:r>
      <w:proofErr w:type="spellEnd"/>
      <w:r>
        <w:t xml:space="preserve"> den </w:t>
      </w:r>
      <w:proofErr w:type="spellStart"/>
      <w:r>
        <w:t>Landtpfleger</w:t>
      </w:r>
      <w:proofErr w:type="spellEnd"/>
      <w:r>
        <w:t xml:space="preserve"> der </w:t>
      </w:r>
      <w:proofErr w:type="spellStart"/>
      <w:r>
        <w:t>jm</w:t>
      </w:r>
      <w:proofErr w:type="spellEnd"/>
      <w:r>
        <w:t xml:space="preserve"> gab</w:t>
      </w:r>
      <w:r>
        <w:br/>
        <w:t>Christi Leichnam vom Creutz herab.</w:t>
      </w:r>
      <w:r>
        <w:br/>
        <w:t xml:space="preserve">Der </w:t>
      </w:r>
      <w:proofErr w:type="spellStart"/>
      <w:r>
        <w:t>nam</w:t>
      </w:r>
      <w:proofErr w:type="spellEnd"/>
      <w:r>
        <w:t xml:space="preserve"> in hin/ wickelt </w:t>
      </w:r>
      <w:proofErr w:type="spellStart"/>
      <w:r>
        <w:t>jn</w:t>
      </w:r>
      <w:proofErr w:type="spellEnd"/>
      <w:r>
        <w:t xml:space="preserve"> ein</w:t>
      </w:r>
      <w:r>
        <w:br/>
        <w:t xml:space="preserve">Mit </w:t>
      </w:r>
      <w:proofErr w:type="spellStart"/>
      <w:r>
        <w:t>Specerey</w:t>
      </w:r>
      <w:proofErr w:type="spellEnd"/>
      <w:r>
        <w:t xml:space="preserve">/ in </w:t>
      </w:r>
      <w:proofErr w:type="spellStart"/>
      <w:r>
        <w:t>Leinwat</w:t>
      </w:r>
      <w:proofErr w:type="spellEnd"/>
      <w:r>
        <w:t xml:space="preserve"> rein.</w:t>
      </w:r>
      <w:r>
        <w:br/>
        <w:t xml:space="preserve">Legt </w:t>
      </w:r>
      <w:proofErr w:type="spellStart"/>
      <w:r>
        <w:t>Jn</w:t>
      </w:r>
      <w:proofErr w:type="spellEnd"/>
      <w:r>
        <w:t xml:space="preserve"> in ein Neu Grab hinein/</w:t>
      </w:r>
      <w:r>
        <w:br/>
        <w:t xml:space="preserve">Und </w:t>
      </w:r>
      <w:proofErr w:type="spellStart"/>
      <w:r>
        <w:t>weltzt</w:t>
      </w:r>
      <w:proofErr w:type="spellEnd"/>
      <w:r>
        <w:t xml:space="preserve"> darfür ein grossen Stein.</w:t>
      </w:r>
      <w:r>
        <w:br/>
        <w:t xml:space="preserve">Die Juden </w:t>
      </w:r>
      <w:proofErr w:type="spellStart"/>
      <w:r>
        <w:t>hieltn</w:t>
      </w:r>
      <w:proofErr w:type="spellEnd"/>
      <w:r>
        <w:t xml:space="preserve"> Pilato für/</w:t>
      </w:r>
      <w:r>
        <w:br/>
        <w:t xml:space="preserve">Das man </w:t>
      </w:r>
      <w:proofErr w:type="spellStart"/>
      <w:r>
        <w:t>solt</w:t>
      </w:r>
      <w:proofErr w:type="spellEnd"/>
      <w:r>
        <w:t xml:space="preserve"> stellen fürs Grabs Thür</w:t>
      </w:r>
      <w:r>
        <w:br/>
        <w:t xml:space="preserve">Hütter/ und die gar </w:t>
      </w:r>
      <w:proofErr w:type="spellStart"/>
      <w:r>
        <w:t>wol</w:t>
      </w:r>
      <w:proofErr w:type="spellEnd"/>
      <w:r>
        <w:t xml:space="preserve"> </w:t>
      </w:r>
      <w:proofErr w:type="spellStart"/>
      <w:r>
        <w:t>verwahrn</w:t>
      </w:r>
      <w:proofErr w:type="spellEnd"/>
      <w:r>
        <w:t>/</w:t>
      </w:r>
      <w:r>
        <w:br/>
        <w:t xml:space="preserve">Sonst möcht man ein Betrug </w:t>
      </w:r>
      <w:proofErr w:type="spellStart"/>
      <w:r>
        <w:t>erfahrn</w:t>
      </w:r>
      <w:proofErr w:type="spellEnd"/>
      <w:r>
        <w:t>.</w:t>
      </w:r>
      <w:r>
        <w:br/>
        <w:t>Christus im Grab hielt seine Ruh:</w:t>
      </w:r>
      <w:r>
        <w:br/>
        <w:t xml:space="preserve">Aber am dritten Tag sehr </w:t>
      </w:r>
      <w:proofErr w:type="spellStart"/>
      <w:r>
        <w:t>fruß</w:t>
      </w:r>
      <w:proofErr w:type="spellEnd"/>
      <w:r>
        <w:t>/</w:t>
      </w:r>
      <w:r>
        <w:br/>
        <w:t xml:space="preserve">Er mit grosser Krafft </w:t>
      </w:r>
      <w:proofErr w:type="spellStart"/>
      <w:r>
        <w:t>aufferstundt</w:t>
      </w:r>
      <w:proofErr w:type="spellEnd"/>
      <w:r>
        <w:t>/</w:t>
      </w:r>
      <w:r>
        <w:br/>
        <w:t xml:space="preserve">Und sich bald zu den seinen </w:t>
      </w:r>
      <w:proofErr w:type="spellStart"/>
      <w:r>
        <w:t>fundt</w:t>
      </w:r>
      <w:proofErr w:type="spellEnd"/>
      <w:r>
        <w:t>/</w:t>
      </w:r>
      <w:r>
        <w:br/>
      </w:r>
      <w:proofErr w:type="spellStart"/>
      <w:r>
        <w:t>Wol</w:t>
      </w:r>
      <w:proofErr w:type="spellEnd"/>
      <w:r>
        <w:t xml:space="preserve"> </w:t>
      </w:r>
      <w:proofErr w:type="spellStart"/>
      <w:r>
        <w:t>viertzig</w:t>
      </w:r>
      <w:proofErr w:type="spellEnd"/>
      <w:r>
        <w:t xml:space="preserve"> Tag Er bey in bleib/</w:t>
      </w:r>
      <w:r>
        <w:br/>
        <w:t xml:space="preserve">Und schöne Reden mit </w:t>
      </w:r>
      <w:proofErr w:type="spellStart"/>
      <w:r>
        <w:t>jn</w:t>
      </w:r>
      <w:proofErr w:type="spellEnd"/>
      <w:r>
        <w:t xml:space="preserve"> treib.</w:t>
      </w:r>
      <w:r>
        <w:br/>
      </w:r>
      <w:proofErr w:type="spellStart"/>
      <w:r>
        <w:t>Fünffhundert</w:t>
      </w:r>
      <w:proofErr w:type="spellEnd"/>
      <w:r>
        <w:t xml:space="preserve"> Brüder </w:t>
      </w:r>
      <w:proofErr w:type="spellStart"/>
      <w:r>
        <w:t>allzugleich</w:t>
      </w:r>
      <w:proofErr w:type="spellEnd"/>
      <w:r>
        <w:t>/</w:t>
      </w:r>
      <w:r>
        <w:br/>
        <w:t xml:space="preserve">Sahen Ihn </w:t>
      </w:r>
      <w:proofErr w:type="spellStart"/>
      <w:r>
        <w:t>fahrn</w:t>
      </w:r>
      <w:proofErr w:type="spellEnd"/>
      <w:r>
        <w:t xml:space="preserve"> ins </w:t>
      </w:r>
      <w:proofErr w:type="spellStart"/>
      <w:r>
        <w:t>Himelreich</w:t>
      </w:r>
      <w:proofErr w:type="spellEnd"/>
      <w:r>
        <w:t>.</w:t>
      </w:r>
      <w:r>
        <w:br/>
        <w:t xml:space="preserve">Von dannen Er </w:t>
      </w:r>
      <w:proofErr w:type="spellStart"/>
      <w:r>
        <w:t>jhn</w:t>
      </w:r>
      <w:proofErr w:type="spellEnd"/>
      <w:r>
        <w:t xml:space="preserve"> senden </w:t>
      </w:r>
      <w:proofErr w:type="spellStart"/>
      <w:r>
        <w:t>thet</w:t>
      </w:r>
      <w:proofErr w:type="spellEnd"/>
      <w:r>
        <w:t>/</w:t>
      </w:r>
      <w:r>
        <w:br/>
        <w:t xml:space="preserve">Den Geist/ wie Er verheissen </w:t>
      </w:r>
      <w:proofErr w:type="spellStart"/>
      <w:r>
        <w:t>hett</w:t>
      </w:r>
      <w:proofErr w:type="spellEnd"/>
      <w:r>
        <w:t>.</w:t>
      </w:r>
      <w:r>
        <w:br/>
        <w:t xml:space="preserve">Der in </w:t>
      </w:r>
      <w:proofErr w:type="spellStart"/>
      <w:r>
        <w:t>Feuringer</w:t>
      </w:r>
      <w:proofErr w:type="spellEnd"/>
      <w:r>
        <w:t xml:space="preserve"> Zungen </w:t>
      </w:r>
      <w:proofErr w:type="spellStart"/>
      <w:r>
        <w:t>gstalt</w:t>
      </w:r>
      <w:proofErr w:type="spellEnd"/>
      <w:r>
        <w:t>/</w:t>
      </w:r>
      <w:r>
        <w:br/>
      </w:r>
      <w:proofErr w:type="spellStart"/>
      <w:r>
        <w:t>Auß</w:t>
      </w:r>
      <w:proofErr w:type="spellEnd"/>
      <w:r>
        <w:t xml:space="preserve"> </w:t>
      </w:r>
      <w:proofErr w:type="spellStart"/>
      <w:r>
        <w:t>jhnen</w:t>
      </w:r>
      <w:proofErr w:type="spellEnd"/>
      <w:r>
        <w:t xml:space="preserve"> redet/ mit </w:t>
      </w:r>
      <w:proofErr w:type="spellStart"/>
      <w:r>
        <w:t>gewalt</w:t>
      </w:r>
      <w:proofErr w:type="spellEnd"/>
      <w:r>
        <w:t>.</w:t>
      </w:r>
      <w:r>
        <w:br/>
        <w:t xml:space="preserve">Also </w:t>
      </w:r>
      <w:proofErr w:type="spellStart"/>
      <w:r>
        <w:t>soltu</w:t>
      </w:r>
      <w:proofErr w:type="spellEnd"/>
      <w:r>
        <w:t xml:space="preserve"> O </w:t>
      </w:r>
      <w:proofErr w:type="spellStart"/>
      <w:r>
        <w:t>LLeser</w:t>
      </w:r>
      <w:proofErr w:type="spellEnd"/>
      <w:r>
        <w:t xml:space="preserve"> fein/</w:t>
      </w:r>
      <w:r>
        <w:br/>
      </w:r>
      <w:proofErr w:type="spellStart"/>
      <w:r>
        <w:t>Behertzigen</w:t>
      </w:r>
      <w:proofErr w:type="spellEnd"/>
      <w:r>
        <w:t xml:space="preserve"> die nützliche Reim/</w:t>
      </w:r>
      <w:r>
        <w:br/>
        <w:t xml:space="preserve">Und </w:t>
      </w:r>
      <w:proofErr w:type="spellStart"/>
      <w:r>
        <w:t>drauß</w:t>
      </w:r>
      <w:proofErr w:type="spellEnd"/>
      <w:r>
        <w:t xml:space="preserve"> erkennen Gottes Gnad/</w:t>
      </w:r>
      <w:r>
        <w:br/>
        <w:t>Der sich deiner erbarmet hat/</w:t>
      </w:r>
      <w:r>
        <w:br/>
        <w:t>Und seinen Sohn herab gesandt/</w:t>
      </w:r>
      <w:r>
        <w:br/>
        <w:t xml:space="preserve">Das er dich reiß </w:t>
      </w:r>
      <w:proofErr w:type="spellStart"/>
      <w:r>
        <w:t>auß</w:t>
      </w:r>
      <w:proofErr w:type="spellEnd"/>
      <w:r>
        <w:t xml:space="preserve"> </w:t>
      </w:r>
      <w:proofErr w:type="spellStart"/>
      <w:r>
        <w:t>Teuffels</w:t>
      </w:r>
      <w:proofErr w:type="spellEnd"/>
      <w:r>
        <w:t xml:space="preserve"> </w:t>
      </w:r>
      <w:proofErr w:type="spellStart"/>
      <w:r>
        <w:t>hand</w:t>
      </w:r>
      <w:proofErr w:type="spellEnd"/>
      <w:r>
        <w:t>.</w:t>
      </w:r>
      <w:r>
        <w:br/>
        <w:t xml:space="preserve">Und </w:t>
      </w:r>
      <w:proofErr w:type="spellStart"/>
      <w:r>
        <w:t>nam</w:t>
      </w:r>
      <w:proofErr w:type="spellEnd"/>
      <w:r>
        <w:t xml:space="preserve"> </w:t>
      </w:r>
      <w:proofErr w:type="spellStart"/>
      <w:r>
        <w:t>auff</w:t>
      </w:r>
      <w:proofErr w:type="spellEnd"/>
      <w:r>
        <w:t xml:space="preserve"> sich all deine </w:t>
      </w:r>
      <w:proofErr w:type="spellStart"/>
      <w:r>
        <w:t>schuldt</w:t>
      </w:r>
      <w:proofErr w:type="spellEnd"/>
      <w:r>
        <w:t>/</w:t>
      </w:r>
      <w:r>
        <w:br/>
        <w:t xml:space="preserve">Bracht dich wider zu Gottes </w:t>
      </w:r>
      <w:proofErr w:type="spellStart"/>
      <w:r>
        <w:t>huldt</w:t>
      </w:r>
      <w:proofErr w:type="spellEnd"/>
      <w:r>
        <w:t>.</w:t>
      </w:r>
      <w:r>
        <w:br/>
        <w:t xml:space="preserve">Betracht auch mit </w:t>
      </w:r>
      <w:proofErr w:type="spellStart"/>
      <w:r>
        <w:t>andacht</w:t>
      </w:r>
      <w:proofErr w:type="spellEnd"/>
      <w:r>
        <w:t xml:space="preserve"> von </w:t>
      </w:r>
      <w:proofErr w:type="spellStart"/>
      <w:r>
        <w:t>hertzn</w:t>
      </w:r>
      <w:proofErr w:type="spellEnd"/>
      <w:r>
        <w:t>/</w:t>
      </w:r>
      <w:r>
        <w:br/>
        <w:t xml:space="preserve">Wie so </w:t>
      </w:r>
      <w:proofErr w:type="spellStart"/>
      <w:r>
        <w:t>vil</w:t>
      </w:r>
      <w:proofErr w:type="spellEnd"/>
      <w:r>
        <w:t xml:space="preserve"> </w:t>
      </w:r>
      <w:proofErr w:type="spellStart"/>
      <w:r>
        <w:t>hohn</w:t>
      </w:r>
      <w:proofErr w:type="spellEnd"/>
      <w:r>
        <w:t xml:space="preserve">/ angst/ </w:t>
      </w:r>
      <w:proofErr w:type="spellStart"/>
      <w:r>
        <w:t>spot</w:t>
      </w:r>
      <w:proofErr w:type="spellEnd"/>
      <w:r>
        <w:t xml:space="preserve"> und </w:t>
      </w:r>
      <w:proofErr w:type="spellStart"/>
      <w:r>
        <w:t>schmertzn</w:t>
      </w:r>
      <w:proofErr w:type="spellEnd"/>
      <w:r>
        <w:br/>
        <w:t>Der Sohn Gottes erlitten hat/</w:t>
      </w:r>
      <w:r>
        <w:br/>
        <w:t>Biß Er dich hat gebracht zu Gnad/</w:t>
      </w:r>
      <w:r>
        <w:br/>
        <w:t>Bey dem Ewigen Vatter sein/</w:t>
      </w:r>
      <w:r>
        <w:br/>
        <w:t xml:space="preserve">Das </w:t>
      </w:r>
      <w:proofErr w:type="spellStart"/>
      <w:r>
        <w:t>soltn</w:t>
      </w:r>
      <w:proofErr w:type="spellEnd"/>
      <w:r>
        <w:t xml:space="preserve"> dir </w:t>
      </w:r>
      <w:proofErr w:type="spellStart"/>
      <w:r>
        <w:t>wol</w:t>
      </w:r>
      <w:proofErr w:type="spellEnd"/>
      <w:r>
        <w:t xml:space="preserve"> bilden ein/</w:t>
      </w:r>
      <w:r>
        <w:br/>
        <w:t xml:space="preserve">Ihm auch dafür </w:t>
      </w:r>
      <w:proofErr w:type="spellStart"/>
      <w:r>
        <w:t>auß</w:t>
      </w:r>
      <w:proofErr w:type="spellEnd"/>
      <w:r>
        <w:t xml:space="preserve"> </w:t>
      </w:r>
      <w:proofErr w:type="spellStart"/>
      <w:r>
        <w:t>Hertzen</w:t>
      </w:r>
      <w:proofErr w:type="spellEnd"/>
      <w:r>
        <w:t xml:space="preserve"> </w:t>
      </w:r>
      <w:proofErr w:type="spellStart"/>
      <w:r>
        <w:t>grundt</w:t>
      </w:r>
      <w:proofErr w:type="spellEnd"/>
      <w:r>
        <w:t>/</w:t>
      </w:r>
      <w:r>
        <w:br/>
      </w:r>
      <w:proofErr w:type="spellStart"/>
      <w:r>
        <w:t>Dancken</w:t>
      </w:r>
      <w:proofErr w:type="spellEnd"/>
      <w:r>
        <w:t xml:space="preserve"> zu aller zeit und </w:t>
      </w:r>
      <w:proofErr w:type="spellStart"/>
      <w:r>
        <w:t>stundt</w:t>
      </w:r>
      <w:proofErr w:type="spellEnd"/>
      <w:r>
        <w:t>:</w:t>
      </w:r>
      <w:r>
        <w:br/>
        <w:t>Ihn auch ferner bitten darneben/</w:t>
      </w:r>
      <w:r>
        <w:br/>
        <w:t xml:space="preserve">Das Er dir </w:t>
      </w:r>
      <w:proofErr w:type="spellStart"/>
      <w:r>
        <w:t>auß</w:t>
      </w:r>
      <w:proofErr w:type="spellEnd"/>
      <w:r>
        <w:t xml:space="preserve"> Gnaden wöll geben/</w:t>
      </w:r>
      <w:r>
        <w:br/>
        <w:t xml:space="preserve">Seinen </w:t>
      </w:r>
      <w:proofErr w:type="spellStart"/>
      <w:r>
        <w:t>Ewign</w:t>
      </w:r>
      <w:proofErr w:type="spellEnd"/>
      <w:r>
        <w:t xml:space="preserve"> </w:t>
      </w:r>
      <w:proofErr w:type="spellStart"/>
      <w:r>
        <w:t>heiliggen</w:t>
      </w:r>
      <w:proofErr w:type="spellEnd"/>
      <w:r>
        <w:t xml:space="preserve"> Geist/</w:t>
      </w:r>
      <w:r>
        <w:br/>
        <w:t xml:space="preserve">Der dir sein </w:t>
      </w:r>
      <w:proofErr w:type="spellStart"/>
      <w:r>
        <w:t>Hilff</w:t>
      </w:r>
      <w:proofErr w:type="spellEnd"/>
      <w:r>
        <w:t xml:space="preserve"> und </w:t>
      </w:r>
      <w:proofErr w:type="spellStart"/>
      <w:r>
        <w:t>Beystandt</w:t>
      </w:r>
      <w:proofErr w:type="spellEnd"/>
      <w:r>
        <w:t xml:space="preserve"> </w:t>
      </w:r>
      <w:proofErr w:type="spellStart"/>
      <w:r>
        <w:t>leist</w:t>
      </w:r>
      <w:proofErr w:type="spellEnd"/>
      <w:r>
        <w:t>/</w:t>
      </w:r>
      <w:r>
        <w:br/>
        <w:t xml:space="preserve">Und dich in rechter </w:t>
      </w:r>
      <w:proofErr w:type="spellStart"/>
      <w:r>
        <w:t>Warheit</w:t>
      </w:r>
      <w:proofErr w:type="spellEnd"/>
      <w:r>
        <w:t xml:space="preserve"> </w:t>
      </w:r>
      <w:proofErr w:type="spellStart"/>
      <w:r>
        <w:t>leith</w:t>
      </w:r>
      <w:proofErr w:type="spellEnd"/>
      <w:r>
        <w:t>/</w:t>
      </w:r>
      <w:r>
        <w:br/>
        <w:t xml:space="preserve">In Trübsal geb </w:t>
      </w:r>
      <w:proofErr w:type="spellStart"/>
      <w:r>
        <w:t>Bestendigkeit</w:t>
      </w:r>
      <w:proofErr w:type="spellEnd"/>
      <w:r>
        <w:t>/</w:t>
      </w:r>
      <w:r>
        <w:br/>
      </w:r>
      <w:proofErr w:type="spellStart"/>
      <w:r>
        <w:t>Begerst</w:t>
      </w:r>
      <w:proofErr w:type="spellEnd"/>
      <w:r>
        <w:t xml:space="preserve"> du das von </w:t>
      </w:r>
      <w:proofErr w:type="spellStart"/>
      <w:r>
        <w:t>Hertzen</w:t>
      </w:r>
      <w:proofErr w:type="spellEnd"/>
      <w:r>
        <w:t xml:space="preserve"> dein/</w:t>
      </w:r>
      <w:r>
        <w:br/>
        <w:t>So sprich mit mir das Amen fein.</w:t>
      </w:r>
    </w:p>
    <w:p w14:paraId="2A0EDA5A" w14:textId="77777777" w:rsidR="00067761" w:rsidRDefault="00067761" w:rsidP="00067761">
      <w:pPr>
        <w:pStyle w:val="StandardWeb"/>
      </w:pPr>
      <w:r>
        <w:rPr>
          <w:rStyle w:val="Fett"/>
          <w:rFonts w:eastAsiaTheme="majorEastAsia"/>
        </w:rPr>
        <w:t>L A V S D E O.</w:t>
      </w:r>
      <w:r>
        <w:t xml:space="preserve"> </w:t>
      </w:r>
    </w:p>
    <w:p w14:paraId="545135BC" w14:textId="77777777" w:rsidR="0022039F" w:rsidRDefault="0022039F" w:rsidP="0022039F"/>
    <w:p w14:paraId="4A875BBE" w14:textId="77777777" w:rsidR="00D5498D" w:rsidRPr="00D5498D" w:rsidRDefault="007166CE" w:rsidP="008E63BE">
      <w:pPr>
        <w:pStyle w:val="berschrift1"/>
      </w:pPr>
      <w:r>
        <w:br w:type="page"/>
      </w:r>
      <w:r w:rsidR="00D5498D" w:rsidRPr="00D5498D">
        <w:t>Quellen:</w:t>
      </w:r>
    </w:p>
    <w:p w14:paraId="45D757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150FE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381F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30BD1D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77D438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B953F0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79FE2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BBABB3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5ACC26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FAB0E0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0464B9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3CE6494" w14:textId="3FAB620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61"/>
    <w:rsid w:val="00067761"/>
    <w:rsid w:val="00082307"/>
    <w:rsid w:val="000C66E5"/>
    <w:rsid w:val="001E2ED7"/>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C05BD"/>
  <w15:chartTrackingRefBased/>
  <w15:docId w15:val="{71A45907-D0FD-4704-88E8-1C78E8919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6776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9959913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98658610">
      <w:bodyDiv w:val="1"/>
      <w:marLeft w:val="0"/>
      <w:marRight w:val="0"/>
      <w:marTop w:val="0"/>
      <w:marBottom w:val="0"/>
      <w:divBdr>
        <w:top w:val="none" w:sz="0" w:space="0" w:color="auto"/>
        <w:left w:val="none" w:sz="0" w:space="0" w:color="auto"/>
        <w:bottom w:val="none" w:sz="0" w:space="0" w:color="auto"/>
        <w:right w:val="none" w:sz="0" w:space="0" w:color="auto"/>
      </w:divBdr>
      <w:divsChild>
        <w:div w:id="11358749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1367</Words>
  <Characters>8613</Characters>
  <Application>Microsoft Office Word</Application>
  <DocSecurity>0</DocSecurity>
  <Lines>71</Lines>
  <Paragraphs>19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9961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2020-10-31T09:28:00Z</dcterms:created>
  <dcterms:modified xsi:type="dcterms:W3CDTF">2020-11-01T08:33:00Z</dcterms:modified>
  <dc:title>Historia des Lebens Jesu Christi</dc:title>
  <dc:creator>Schihelius, Johannes</dc:creator>
  <cp:keywords>Jesus</cp:keywords>
  <dc:language>de</dc:language>
</cp:coreProperties>
</file>